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F79" w:rsidRDefault="00401F79" w:rsidP="00401F79">
      <w:pPr>
        <w:pStyle w:val="MQTranscript"/>
        <w:rPr>
          <w:color w:val="FF0000"/>
        </w:rPr>
      </w:pPr>
      <w:bookmarkStart w:id="0" w:name="_GoBack"/>
      <w:bookmarkEnd w:id="0"/>
      <w:r>
        <w:rPr>
          <w:b/>
        </w:rPr>
        <w:t>S1:</w:t>
      </w:r>
      <w:r>
        <w:t xml:space="preserve"> </w:t>
      </w:r>
      <w:r>
        <w:t>とりあえず</w:t>
      </w:r>
      <w:r>
        <w:t xml:space="preserve"> </w:t>
      </w:r>
      <w:r>
        <w:t>ボイスレコーダー</w:t>
      </w:r>
      <w:r>
        <w:t xml:space="preserve"> </w:t>
      </w:r>
      <w:r>
        <w:t>が</w:t>
      </w:r>
      <w:r>
        <w:t xml:space="preserve"> </w:t>
      </w:r>
      <w:r>
        <w:t>ある</w:t>
      </w:r>
      <w:r>
        <w:t xml:space="preserve"> </w:t>
      </w:r>
      <w:r>
        <w:t>か</w:t>
      </w:r>
      <w:r>
        <w:t xml:space="preserve"> </w:t>
      </w:r>
      <w:r>
        <w:t>よく</w:t>
      </w:r>
      <w:r>
        <w:t xml:space="preserve"> </w:t>
      </w:r>
      <w:r>
        <w:t>わから</w:t>
      </w:r>
      <w:r>
        <w:t xml:space="preserve"> </w:t>
      </w:r>
      <w:r>
        <w:t>ない</w:t>
      </w:r>
      <w:r>
        <w:t xml:space="preserve"> </w:t>
      </w:r>
      <w:r>
        <w:t>から</w:t>
      </w:r>
      <w:r>
        <w:t xml:space="preserve"> </w:t>
      </w:r>
      <w:r>
        <w:t>ビデオ</w:t>
      </w:r>
      <w:r>
        <w:t xml:space="preserve"> </w:t>
      </w:r>
      <w:r>
        <w:t>私</w:t>
      </w:r>
      <w:r>
        <w:t xml:space="preserve"> </w:t>
      </w:r>
      <w:r>
        <w:t>の</w:t>
      </w:r>
      <w:r>
        <w:t xml:space="preserve"> </w:t>
      </w:r>
      <w:r>
        <w:t>パンパン</w:t>
      </w:r>
      <w:r>
        <w:t xml:space="preserve"> </w:t>
      </w:r>
      <w:r>
        <w:t>の</w:t>
      </w:r>
      <w:r>
        <w:t xml:space="preserve"> SD </w:t>
      </w:r>
      <w:r>
        <w:t>容量</w:t>
      </w:r>
      <w:r>
        <w:t xml:space="preserve"> </w:t>
      </w:r>
      <w:r>
        <w:t>に</w:t>
      </w:r>
      <w:r>
        <w:t xml:space="preserve"> </w:t>
      </w:r>
      <w:r>
        <w:t>かかっ</w:t>
      </w:r>
      <w:r>
        <w:t xml:space="preserve"> </w:t>
      </w:r>
      <w:r>
        <w:t>て</w:t>
      </w:r>
      <w:r>
        <w:t xml:space="preserve"> </w:t>
      </w:r>
      <w:r>
        <w:t>おり</w:t>
      </w:r>
      <w:r>
        <w:t xml:space="preserve"> </w:t>
      </w:r>
      <w:r>
        <w:t>ます。</w:t>
      </w:r>
      <w:r>
        <w:t xml:space="preserve"> (..) </w:t>
      </w:r>
      <w:r>
        <w:t>みんな</w:t>
      </w:r>
      <w:r>
        <w:t xml:space="preserve"> </w:t>
      </w:r>
      <w:r>
        <w:t>ご</w:t>
      </w:r>
      <w:r>
        <w:t xml:space="preserve"> </w:t>
      </w:r>
      <w:r>
        <w:t>自由</w:t>
      </w:r>
      <w:r>
        <w:t xml:space="preserve"> </w:t>
      </w:r>
      <w:r>
        <w:t>に</w:t>
      </w:r>
      <w:r>
        <w:t xml:space="preserve"> </w:t>
      </w:r>
      <w:r>
        <w:t>しゃべっ</w:t>
      </w:r>
      <w:r>
        <w:t xml:space="preserve"> </w:t>
      </w:r>
      <w:r>
        <w:t>て</w:t>
      </w:r>
      <w:r>
        <w:t xml:space="preserve"> </w:t>
      </w:r>
      <w:r>
        <w:t>ください</w:t>
      </w:r>
      <w:r>
        <w:t xml:space="preserve"> </w:t>
      </w:r>
      <w:r>
        <w:t>って</w:t>
      </w:r>
      <w:r>
        <w:t xml:space="preserve"> </w:t>
      </w:r>
      <w:r>
        <w:t>言う</w:t>
      </w:r>
      <w:r>
        <w:t xml:space="preserve"> </w:t>
      </w:r>
      <w:r>
        <w:t>と、</w:t>
      </w:r>
      <w:r>
        <w:t xml:space="preserve"> </w:t>
      </w:r>
      <w:r>
        <w:t>しゃべら</w:t>
      </w:r>
      <w:r>
        <w:t xml:space="preserve"> </w:t>
      </w:r>
      <w:r>
        <w:t>なく</w:t>
      </w:r>
      <w:r>
        <w:t xml:space="preserve"> </w:t>
      </w:r>
      <w:r>
        <w:t>なる</w:t>
      </w:r>
      <w:r>
        <w:t xml:space="preserve"> </w:t>
      </w:r>
      <w:r>
        <w:t>ん</w:t>
      </w:r>
      <w:r>
        <w:t xml:space="preserve"> </w:t>
      </w:r>
      <w:r>
        <w:t>です</w:t>
      </w:r>
      <w:r>
        <w:t xml:space="preserve"> </w:t>
      </w:r>
      <w:r>
        <w:t>よ。</w:t>
      </w:r>
      <w:r>
        <w:t xml:space="preserve"> </w:t>
      </w:r>
      <w:r>
        <w:t>わかっ</w:t>
      </w:r>
      <w:r>
        <w:t xml:space="preserve"> </w:t>
      </w:r>
      <w:r>
        <w:t>て</w:t>
      </w:r>
      <w:r>
        <w:t xml:space="preserve"> </w:t>
      </w:r>
      <w:r>
        <w:t>ます</w:t>
      </w:r>
    </w:p>
    <w:p w:rsidR="00401F79" w:rsidRDefault="00F23ECB" w:rsidP="00401F79">
      <w:pPr>
        <w:pStyle w:val="MQTranscript"/>
        <w:rPr>
          <w:color w:val="FF0000"/>
        </w:rPr>
      </w:pPr>
      <w:r w:rsidRPr="00500C8A">
        <w:rPr>
          <w:b/>
          <w:color w:val="FF0000"/>
        </w:rPr>
        <w:t>S3:</w:t>
      </w:r>
      <w:r w:rsidR="00401F79">
        <w:rPr>
          <w:rFonts w:hint="eastAsia"/>
          <w:color w:val="FF0000"/>
          <w:lang w:eastAsia="ja-JP"/>
        </w:rPr>
        <w:t xml:space="preserve">　しーん</w:t>
      </w:r>
    </w:p>
    <w:p w:rsidR="00401F79" w:rsidRDefault="00F23ECB" w:rsidP="00401F79">
      <w:pPr>
        <w:pStyle w:val="MQTranscript"/>
      </w:pPr>
      <w:r>
        <w:rPr>
          <w:b/>
          <w:color w:val="FF0000"/>
        </w:rPr>
        <w:t>S1:</w:t>
      </w:r>
      <w:r w:rsidR="00401F79">
        <w:rPr>
          <w:rFonts w:hint="eastAsia"/>
          <w:color w:val="FF0000"/>
          <w:lang w:eastAsia="ja-JP"/>
        </w:rPr>
        <w:t xml:space="preserve">　しーん</w:t>
      </w:r>
      <w:r w:rsidR="00401F79">
        <w:t xml:space="preserve">  </w:t>
      </w:r>
      <w:r w:rsidR="00401F79">
        <w:t>って。</w:t>
      </w:r>
    </w:p>
    <w:p w:rsidR="00401F79" w:rsidRDefault="00401F79" w:rsidP="00401F79">
      <w:pPr>
        <w:pStyle w:val="MQTranscript"/>
      </w:pPr>
      <w:r w:rsidRPr="00401F79">
        <w:rPr>
          <w:rFonts w:hint="eastAsia"/>
          <w:color w:val="FF0000"/>
          <w:lang w:eastAsia="ja-JP"/>
        </w:rPr>
        <w:t>S2:</w:t>
      </w:r>
      <w:r w:rsidRPr="00401F79">
        <w:rPr>
          <w:rFonts w:hint="eastAsia"/>
          <w:color w:val="FF0000"/>
          <w:lang w:eastAsia="ja-JP"/>
        </w:rPr>
        <w:t xml:space="preserve">　え、これ</w:t>
      </w:r>
      <w:r>
        <w:t xml:space="preserve"> </w:t>
      </w:r>
      <w:r>
        <w:t>みんな</w:t>
      </w:r>
      <w:r>
        <w:t xml:space="preserve"> </w:t>
      </w:r>
      <w:r>
        <w:t>が</w:t>
      </w:r>
      <w:r>
        <w:t xml:space="preserve"> </w:t>
      </w:r>
      <w:r>
        <w:t>かぶっ</w:t>
      </w:r>
      <w:r>
        <w:t xml:space="preserve"> </w:t>
      </w:r>
      <w:r>
        <w:t>たら</w:t>
      </w:r>
      <w:r>
        <w:t xml:space="preserve"> </w:t>
      </w:r>
      <w:r>
        <w:t>かぶっ</w:t>
      </w:r>
      <w:r>
        <w:t xml:space="preserve"> </w:t>
      </w:r>
      <w:r>
        <w:t>た</w:t>
      </w:r>
      <w:r>
        <w:t xml:space="preserve"> </w:t>
      </w:r>
      <w:r>
        <w:t>で</w:t>
      </w:r>
      <w:r>
        <w:t xml:space="preserve"> </w:t>
      </w:r>
      <w:r>
        <w:t>分け</w:t>
      </w:r>
      <w:r>
        <w:t xml:space="preserve"> </w:t>
      </w:r>
      <w:r>
        <w:t>て</w:t>
      </w:r>
      <w:r>
        <w:t xml:space="preserve"> </w:t>
      </w:r>
      <w:r>
        <w:t>くれる</w:t>
      </w:r>
      <w:r>
        <w:t xml:space="preserve"> </w:t>
      </w:r>
      <w:r>
        <w:t>ん</w:t>
      </w:r>
      <w:r>
        <w:t xml:space="preserve"> </w:t>
      </w:r>
      <w:r>
        <w:t>です</w:t>
      </w:r>
      <w:r>
        <w:t xml:space="preserve"> </w:t>
      </w:r>
      <w:r>
        <w:t>か？</w:t>
      </w:r>
    </w:p>
    <w:p w:rsidR="00401F79" w:rsidRDefault="00F23ECB" w:rsidP="00401F79">
      <w:pPr>
        <w:pStyle w:val="MQTranscript"/>
      </w:pPr>
      <w:r>
        <w:rPr>
          <w:b/>
          <w:color w:val="FF0000"/>
        </w:rPr>
        <w:t>S1:</w:t>
      </w:r>
      <w:r w:rsidR="00401F79" w:rsidRPr="00401F79">
        <w:rPr>
          <w:rFonts w:hint="eastAsia"/>
          <w:color w:val="FF0000"/>
          <w:lang w:eastAsia="ja-JP"/>
        </w:rPr>
        <w:t xml:space="preserve">　</w:t>
      </w:r>
      <w:r w:rsidR="00401F79">
        <w:t xml:space="preserve"> </w:t>
      </w:r>
      <w:r w:rsidR="00401F79">
        <w:t>わか</w:t>
      </w:r>
      <w:r w:rsidR="00401F79">
        <w:t xml:space="preserve"> </w:t>
      </w:r>
      <w:r w:rsidR="00401F79">
        <w:t>ん</w:t>
      </w:r>
      <w:r w:rsidR="00401F79">
        <w:t xml:space="preserve"> </w:t>
      </w:r>
      <w:r w:rsidR="00401F79">
        <w:t>ない</w:t>
      </w:r>
      <w:r w:rsidR="00401F79">
        <w:t xml:space="preserve"> </w:t>
      </w:r>
      <w:r w:rsidR="00401F79">
        <w:t>んで。</w:t>
      </w:r>
      <w:r w:rsidR="00401F79">
        <w:t xml:space="preserve"> </w:t>
      </w:r>
      <w:r w:rsidR="00401F79">
        <w:t>それ</w:t>
      </w:r>
      <w:r w:rsidR="00401F79">
        <w:t xml:space="preserve"> </w:t>
      </w:r>
      <w:r w:rsidR="00401F79">
        <w:t>も</w:t>
      </w:r>
      <w:r w:rsidR="00401F79">
        <w:t xml:space="preserve"> </w:t>
      </w:r>
      <w:r w:rsidR="00401F79">
        <w:t>やり</w:t>
      </w:r>
      <w:r w:rsidR="00401F79">
        <w:t xml:space="preserve"> </w:t>
      </w:r>
      <w:r w:rsidR="00401F79">
        <w:t>たい</w:t>
      </w:r>
      <w:r w:rsidR="00401F79">
        <w:t xml:space="preserve"> </w:t>
      </w:r>
      <w:r w:rsidR="00401F79">
        <w:t>ん</w:t>
      </w:r>
      <w:r w:rsidR="00401F79">
        <w:t xml:space="preserve"> </w:t>
      </w:r>
      <w:r w:rsidR="00401F79">
        <w:t>です</w:t>
      </w:r>
      <w:r w:rsidR="00401F79">
        <w:t xml:space="preserve"> </w:t>
      </w:r>
      <w:r w:rsidR="00401F79">
        <w:t>よ。</w:t>
      </w:r>
      <w:r w:rsidR="00401F79">
        <w:t xml:space="preserve"> </w:t>
      </w:r>
      <w:r w:rsidR="00401F79">
        <w:t>だから</w:t>
      </w:r>
      <w:r w:rsidR="00401F79">
        <w:t xml:space="preserve"> </w:t>
      </w:r>
      <w:r w:rsidR="00401F79">
        <w:t>なんか</w:t>
      </w:r>
      <w:r w:rsidR="00401F79">
        <w:t xml:space="preserve"> </w:t>
      </w:r>
      <w:r w:rsidR="00401F79">
        <w:t>ガンガン</w:t>
      </w:r>
      <w:r w:rsidR="00401F79">
        <w:t xml:space="preserve"> </w:t>
      </w:r>
      <w:r w:rsidR="00401F79">
        <w:t>かぶっ</w:t>
      </w:r>
      <w:r w:rsidR="00401F79">
        <w:t xml:space="preserve"> </w:t>
      </w:r>
      <w:r w:rsidR="00401F79">
        <w:t>て</w:t>
      </w:r>
      <w:r w:rsidR="00401F79">
        <w:t xml:space="preserve"> </w:t>
      </w:r>
      <w:r w:rsidR="00401F79">
        <w:t>しゃべっ</w:t>
      </w:r>
      <w:r w:rsidR="00401F79">
        <w:t xml:space="preserve"> </w:t>
      </w:r>
      <w:r w:rsidR="00401F79">
        <w:t>て</w:t>
      </w:r>
      <w:r w:rsidR="00401F79">
        <w:t xml:space="preserve"> </w:t>
      </w:r>
      <w:r w:rsidR="00401F79">
        <w:t>ほしい。</w:t>
      </w:r>
      <w:r w:rsidR="00401F79">
        <w:t xml:space="preserve"> [0:00:28.4]</w:t>
      </w:r>
    </w:p>
    <w:p w:rsidR="00401F79" w:rsidRDefault="00401F79" w:rsidP="00401F79">
      <w:pPr>
        <w:pStyle w:val="MQTranscript"/>
      </w:pPr>
      <w:r>
        <w:rPr>
          <w:b/>
        </w:rPr>
        <w:t>S2:</w:t>
      </w:r>
      <w:r>
        <w:t xml:space="preserve"> </w:t>
      </w:r>
      <w:r>
        <w:t>それ</w:t>
      </w:r>
      <w:r>
        <w:t xml:space="preserve"> </w:t>
      </w:r>
      <w:r>
        <w:t>が</w:t>
      </w:r>
      <w:r>
        <w:t xml:space="preserve"> </w:t>
      </w:r>
      <w:r>
        <w:t>でき</w:t>
      </w:r>
      <w:r>
        <w:t xml:space="preserve"> </w:t>
      </w:r>
      <w:r>
        <w:t>たら</w:t>
      </w:r>
      <w:r>
        <w:t xml:space="preserve"> </w:t>
      </w:r>
      <w:r>
        <w:t>すごい</w:t>
      </w:r>
      <w:r>
        <w:t xml:space="preserve"> </w:t>
      </w:r>
      <w:r>
        <w:t>です</w:t>
      </w:r>
      <w:r>
        <w:t xml:space="preserve"> </w:t>
      </w:r>
      <w:r>
        <w:t>よ</w:t>
      </w:r>
      <w:r>
        <w:t xml:space="preserve"> </w:t>
      </w:r>
      <w:r>
        <w:t>ね。</w:t>
      </w:r>
      <w:r>
        <w:t xml:space="preserve"> [0:00:31.2]</w:t>
      </w:r>
    </w:p>
    <w:p w:rsidR="00401F79" w:rsidRDefault="00401F79" w:rsidP="00401F79">
      <w:pPr>
        <w:pStyle w:val="MQTranscript"/>
      </w:pPr>
      <w:r>
        <w:rPr>
          <w:b/>
        </w:rPr>
        <w:t>S1:</w:t>
      </w:r>
      <w:r>
        <w:t xml:space="preserve"> </w:t>
      </w:r>
      <w:r>
        <w:t>なんか</w:t>
      </w:r>
      <w:r>
        <w:t xml:space="preserve"> </w:t>
      </w:r>
      <w:r>
        <w:t>割</w:t>
      </w:r>
      <w:r>
        <w:t xml:space="preserve"> </w:t>
      </w:r>
      <w:r>
        <w:t>と</w:t>
      </w:r>
      <w:r>
        <w:t xml:space="preserve"> </w:t>
      </w:r>
      <w:r>
        <w:t>後</w:t>
      </w:r>
      <w:r>
        <w:t xml:space="preserve"> </w:t>
      </w:r>
      <w:r>
        <w:t>相槌</w:t>
      </w:r>
      <w:r>
        <w:t xml:space="preserve"> </w:t>
      </w:r>
      <w:r>
        <w:t>が</w:t>
      </w:r>
      <w:r>
        <w:t xml:space="preserve"> </w:t>
      </w:r>
      <w:r>
        <w:t>勝手</w:t>
      </w:r>
      <w:r>
        <w:t xml:space="preserve"> </w:t>
      </w:r>
      <w:r>
        <w:t>に</w:t>
      </w:r>
      <w:r>
        <w:t xml:space="preserve"> </w:t>
      </w:r>
      <w:r>
        <w:t>省い</w:t>
      </w:r>
      <w:r>
        <w:t xml:space="preserve"> </w:t>
      </w:r>
      <w:r>
        <w:t>て</w:t>
      </w:r>
      <w:r>
        <w:t xml:space="preserve"> </w:t>
      </w:r>
      <w:r>
        <w:t>くれる</w:t>
      </w:r>
      <w:r>
        <w:t xml:space="preserve"> </w:t>
      </w:r>
      <w:r>
        <w:t>ん</w:t>
      </w:r>
      <w:r>
        <w:t xml:space="preserve"> </w:t>
      </w:r>
      <w:r>
        <w:t>です</w:t>
      </w:r>
      <w:r>
        <w:t xml:space="preserve"> </w:t>
      </w:r>
      <w:r>
        <w:t>よ。</w:t>
      </w:r>
      <w:r>
        <w:t xml:space="preserve"> </w:t>
      </w:r>
      <w:r>
        <w:t>なんか</w:t>
      </w:r>
      <w:r>
        <w:t xml:space="preserve"> </w:t>
      </w:r>
      <w:r>
        <w:t>云々</w:t>
      </w:r>
      <w:r>
        <w:t xml:space="preserve"> </w:t>
      </w:r>
      <w:r>
        <w:t>とか</w:t>
      </w:r>
      <w:r>
        <w:t xml:space="preserve"> </w:t>
      </w:r>
      <w:r>
        <w:t>えー</w:t>
      </w:r>
      <w:r>
        <w:t xml:space="preserve"> </w:t>
      </w:r>
      <w:r>
        <w:t>とか</w:t>
      </w:r>
      <w:r>
        <w:t xml:space="preserve"> </w:t>
      </w:r>
      <w:r>
        <w:t>言っ</w:t>
      </w:r>
      <w:r>
        <w:t xml:space="preserve"> </w:t>
      </w:r>
      <w:r>
        <w:t>てる</w:t>
      </w:r>
      <w:r>
        <w:t xml:space="preserve"> </w:t>
      </w:r>
      <w:r>
        <w:t>私</w:t>
      </w:r>
      <w:r>
        <w:t xml:space="preserve"> </w:t>
      </w:r>
      <w:r>
        <w:t>が</w:t>
      </w:r>
      <w:r>
        <w:t xml:space="preserve"> </w:t>
      </w:r>
      <w:r>
        <w:t>モタモタ</w:t>
      </w:r>
      <w:r>
        <w:t xml:space="preserve"> </w:t>
      </w:r>
      <w:r>
        <w:t>言っ</w:t>
      </w:r>
      <w:r>
        <w:t xml:space="preserve"> </w:t>
      </w:r>
      <w:r>
        <w:t>てる</w:t>
      </w:r>
      <w:r>
        <w:t xml:space="preserve"> </w:t>
      </w:r>
      <w:r>
        <w:t>の</w:t>
      </w:r>
      <w:r>
        <w:t xml:space="preserve"> </w:t>
      </w:r>
      <w:r>
        <w:t>が、</w:t>
      </w:r>
      <w:r>
        <w:t xml:space="preserve"> </w:t>
      </w:r>
    </w:p>
    <w:p w:rsidR="00401F79" w:rsidRDefault="00F23ECB" w:rsidP="00401F79">
      <w:pPr>
        <w:pStyle w:val="MQTranscript"/>
      </w:pPr>
      <w:r w:rsidRPr="00500C8A">
        <w:rPr>
          <w:rFonts w:hint="eastAsia"/>
          <w:b/>
          <w:color w:val="FF0000"/>
          <w:lang w:eastAsia="ja-JP"/>
        </w:rPr>
        <w:t>S2</w:t>
      </w:r>
      <w:r w:rsidRPr="00500C8A">
        <w:rPr>
          <w:b/>
          <w:color w:val="FF0000"/>
        </w:rPr>
        <w:t>:</w:t>
      </w:r>
      <w:r w:rsidR="00401F79" w:rsidRPr="00401F79">
        <w:rPr>
          <w:rFonts w:hint="eastAsia"/>
          <w:color w:val="FF0000"/>
          <w:lang w:eastAsia="ja-JP"/>
        </w:rPr>
        <w:t xml:space="preserve">　</w:t>
      </w:r>
      <w:r w:rsidR="00401F79">
        <w:t>それ</w:t>
      </w:r>
      <w:r w:rsidR="00401F79">
        <w:t xml:space="preserve"> </w:t>
      </w:r>
      <w:r w:rsidR="00401F79">
        <w:t>を</w:t>
      </w:r>
      <w:r w:rsidR="00401F79">
        <w:t xml:space="preserve"> </w:t>
      </w:r>
      <w:r w:rsidR="00401F79">
        <w:t>抜い</w:t>
      </w:r>
      <w:r w:rsidR="00401F79">
        <w:t xml:space="preserve"> </w:t>
      </w:r>
      <w:r w:rsidR="00401F79">
        <w:t>て</w:t>
      </w:r>
      <w:r w:rsidR="00401F79">
        <w:t xml:space="preserve"> </w:t>
      </w:r>
      <w:r w:rsidR="00401F79">
        <w:t>くれる</w:t>
      </w:r>
      <w:r w:rsidR="00401F79">
        <w:t xml:space="preserve"> </w:t>
      </w:r>
      <w:r w:rsidR="00401F79">
        <w:t>と</w:t>
      </w:r>
      <w:r w:rsidR="00401F79">
        <w:t xml:space="preserve"> </w:t>
      </w:r>
    </w:p>
    <w:p w:rsidR="00401F79" w:rsidRDefault="00F23ECB" w:rsidP="00401F79">
      <w:pPr>
        <w:pStyle w:val="MQTranscript"/>
      </w:pPr>
      <w:r>
        <w:rPr>
          <w:b/>
          <w:color w:val="FF0000"/>
        </w:rPr>
        <w:t>S1:</w:t>
      </w:r>
      <w:r w:rsidR="00401F79" w:rsidRPr="00401F79">
        <w:rPr>
          <w:rFonts w:hint="eastAsia"/>
          <w:color w:val="FF0000"/>
          <w:lang w:eastAsia="ja-JP"/>
        </w:rPr>
        <w:t xml:space="preserve">　</w:t>
      </w:r>
      <w:r w:rsidR="00401F79">
        <w:t>書き</w:t>
      </w:r>
      <w:r w:rsidR="00401F79" w:rsidRPr="00401F79">
        <w:rPr>
          <w:rFonts w:hint="eastAsia"/>
          <w:color w:val="FF0000"/>
          <w:lang w:eastAsia="ja-JP"/>
        </w:rPr>
        <w:t>おこし</w:t>
      </w:r>
      <w:r w:rsidR="00401F79">
        <w:t xml:space="preserve"> </w:t>
      </w:r>
      <w:r w:rsidR="00401F79">
        <w:t>の</w:t>
      </w:r>
      <w:r w:rsidR="00401F79">
        <w:t xml:space="preserve"> </w:t>
      </w:r>
      <w:r w:rsidR="00401F79">
        <w:t>段階</w:t>
      </w:r>
      <w:r w:rsidR="00401F79">
        <w:t xml:space="preserve"> </w:t>
      </w:r>
      <w:r w:rsidR="00401F79">
        <w:t>で</w:t>
      </w:r>
      <w:r w:rsidR="00401F79">
        <w:t xml:space="preserve"> </w:t>
      </w:r>
      <w:r w:rsidR="00401F79">
        <w:t>抜い</w:t>
      </w:r>
      <w:r w:rsidR="00401F79">
        <w:t xml:space="preserve"> </w:t>
      </w:r>
      <w:r w:rsidR="00401F79">
        <w:t>て</w:t>
      </w:r>
      <w:r w:rsidR="00401F79">
        <w:t xml:space="preserve"> </w:t>
      </w:r>
      <w:r w:rsidR="00401F79">
        <w:t>くれる</w:t>
      </w:r>
      <w:r w:rsidR="00401F79">
        <w:t xml:space="preserve"> </w:t>
      </w:r>
      <w:r w:rsidR="00401F79">
        <w:t>ん</w:t>
      </w:r>
      <w:r w:rsidR="00401F79">
        <w:t xml:space="preserve"> </w:t>
      </w:r>
      <w:r w:rsidR="00401F79">
        <w:t>です</w:t>
      </w:r>
      <w:r w:rsidR="00401F79">
        <w:t xml:space="preserve"> </w:t>
      </w:r>
      <w:r w:rsidR="00401F79">
        <w:t>よ</w:t>
      </w:r>
      <w:r w:rsidR="00401F79">
        <w:t xml:space="preserve"> </w:t>
      </w:r>
      <w:r w:rsidR="00401F79">
        <w:t>ね。</w:t>
      </w:r>
      <w:r w:rsidR="00401F79">
        <w:t xml:space="preserve"> </w:t>
      </w:r>
    </w:p>
    <w:p w:rsidR="00401F79" w:rsidRDefault="00F23ECB" w:rsidP="00401F79">
      <w:pPr>
        <w:pStyle w:val="MQTranscript"/>
      </w:pPr>
      <w:r w:rsidRPr="00500C8A">
        <w:rPr>
          <w:rFonts w:hint="eastAsia"/>
          <w:b/>
          <w:color w:val="FF0000"/>
          <w:lang w:eastAsia="ja-JP"/>
        </w:rPr>
        <w:t>S2</w:t>
      </w:r>
      <w:r w:rsidRPr="00500C8A">
        <w:rPr>
          <w:b/>
          <w:color w:val="FF0000"/>
        </w:rPr>
        <w:t>:</w:t>
      </w:r>
      <w:r w:rsidR="00401F79" w:rsidRPr="00401F79">
        <w:rPr>
          <w:rFonts w:hint="eastAsia"/>
          <w:color w:val="FF0000"/>
          <w:lang w:eastAsia="ja-JP"/>
        </w:rPr>
        <w:t xml:space="preserve">　</w:t>
      </w:r>
      <w:r w:rsidR="00401F79">
        <w:t>書式</w:t>
      </w:r>
      <w:r w:rsidR="00401F79">
        <w:t xml:space="preserve"> </w:t>
      </w:r>
      <w:r w:rsidR="00401F79">
        <w:t>で</w:t>
      </w:r>
      <w:r w:rsidR="00401F79">
        <w:t xml:space="preserve"> </w:t>
      </w:r>
      <w:r w:rsidR="00401F79">
        <w:t>あー。</w:t>
      </w:r>
      <w:r w:rsidR="00401F79">
        <w:t xml:space="preserve"> [0:00:45.9]</w:t>
      </w:r>
      <w:r w:rsidR="00401F79" w:rsidRPr="00401F79">
        <w:rPr>
          <w:b/>
          <w:strike/>
          <w:color w:val="FF0000"/>
        </w:rPr>
        <w:t>S2:</w:t>
      </w:r>
      <w:r w:rsidR="00401F79" w:rsidRPr="00401F79">
        <w:rPr>
          <w:strike/>
          <w:color w:val="FF0000"/>
        </w:rPr>
        <w:t xml:space="preserve"> </w:t>
      </w:r>
      <w:r w:rsidR="00401F79">
        <w:t>とか</w:t>
      </w:r>
      <w:r w:rsidR="00401F79">
        <w:t xml:space="preserve"> </w:t>
      </w:r>
      <w:r w:rsidR="00401F79">
        <w:t>えー</w:t>
      </w:r>
      <w:r w:rsidR="00401F79">
        <w:t xml:space="preserve"> </w:t>
      </w:r>
      <w:r w:rsidR="00401F79">
        <w:t>とか</w:t>
      </w:r>
      <w:r w:rsidR="00401F79">
        <w:t xml:space="preserve"> </w:t>
      </w:r>
      <w:r w:rsidR="00401F79">
        <w:t>邪魔</w:t>
      </w:r>
      <w:r w:rsidR="00401F79">
        <w:t xml:space="preserve"> </w:t>
      </w:r>
      <w:r w:rsidR="00401F79">
        <w:t>です</w:t>
      </w:r>
      <w:r w:rsidR="00401F79">
        <w:t xml:space="preserve"> </w:t>
      </w:r>
      <w:r w:rsidR="00401F79">
        <w:t>よ</w:t>
      </w:r>
      <w:r w:rsidR="00401F79">
        <w:t xml:space="preserve"> </w:t>
      </w:r>
      <w:r w:rsidR="00401F79">
        <w:t>ね。</w:t>
      </w:r>
      <w:r w:rsidR="00401F79">
        <w:t xml:space="preserve"> [0:00:47.8]</w:t>
      </w:r>
    </w:p>
    <w:p w:rsidR="00401F79" w:rsidRDefault="00401F79" w:rsidP="00401F79">
      <w:pPr>
        <w:pStyle w:val="MQTranscript"/>
      </w:pPr>
      <w:r>
        <w:rPr>
          <w:b/>
        </w:rPr>
        <w:t>S1:</w:t>
      </w:r>
      <w:r>
        <w:t xml:space="preserve"> </w:t>
      </w:r>
      <w:r>
        <w:t>なんか</w:t>
      </w:r>
      <w:r>
        <w:t xml:space="preserve"> </w:t>
      </w:r>
      <w:r>
        <w:t>でも</w:t>
      </w:r>
      <w:r>
        <w:t xml:space="preserve"> </w:t>
      </w:r>
      <w:r>
        <w:t>分析</w:t>
      </w:r>
      <w:r>
        <w:t xml:space="preserve"> </w:t>
      </w:r>
      <w:r>
        <w:t>者</w:t>
      </w:r>
      <w:r>
        <w:t xml:space="preserve"> </w:t>
      </w:r>
      <w:r>
        <w:t>によって</w:t>
      </w:r>
      <w:r>
        <w:t xml:space="preserve"> </w:t>
      </w:r>
      <w:r>
        <w:t>は</w:t>
      </w:r>
      <w:r>
        <w:t xml:space="preserve"> </w:t>
      </w:r>
      <w:r>
        <w:t>なんか</w:t>
      </w:r>
      <w:r>
        <w:t xml:space="preserve"> </w:t>
      </w:r>
      <w:r>
        <w:t>あえて</w:t>
      </w:r>
      <w:r>
        <w:t xml:space="preserve"> </w:t>
      </w:r>
      <w:r>
        <w:t>それ</w:t>
      </w:r>
      <w:r>
        <w:t xml:space="preserve"> </w:t>
      </w:r>
      <w:r>
        <w:t>が</w:t>
      </w:r>
      <w:r>
        <w:t xml:space="preserve"> </w:t>
      </w:r>
      <w:r>
        <w:t>欲しい</w:t>
      </w:r>
      <w:r>
        <w:t xml:space="preserve"> </w:t>
      </w:r>
      <w:r>
        <w:t>みたい</w:t>
      </w:r>
      <w:r>
        <w:t xml:space="preserve"> </w:t>
      </w:r>
      <w:r>
        <w:t>な。</w:t>
      </w:r>
      <w:r>
        <w:t xml:space="preserve"> </w:t>
      </w:r>
      <w:r>
        <w:t>ここ</w:t>
      </w:r>
      <w:r>
        <w:t xml:space="preserve"> </w:t>
      </w:r>
      <w:r>
        <w:t>の</w:t>
      </w:r>
      <w:r>
        <w:t xml:space="preserve"> </w:t>
      </w:r>
      <w:r>
        <w:t>ところ</w:t>
      </w:r>
      <w:r>
        <w:t xml:space="preserve"> </w:t>
      </w:r>
      <w:r>
        <w:t>は</w:t>
      </w:r>
      <w:r>
        <w:t xml:space="preserve"> </w:t>
      </w:r>
      <w:r>
        <w:t>回答</w:t>
      </w:r>
      <w:r>
        <w:t xml:space="preserve"> </w:t>
      </w:r>
      <w:r>
        <w:t>まで</w:t>
      </w:r>
      <w:r>
        <w:t xml:space="preserve"> </w:t>
      </w:r>
      <w:r>
        <w:t>に</w:t>
      </w:r>
      <w:r>
        <w:t xml:space="preserve"> </w:t>
      </w:r>
      <w:r>
        <w:t>時間</w:t>
      </w:r>
      <w:r>
        <w:t xml:space="preserve"> </w:t>
      </w:r>
      <w:r>
        <w:t>を</w:t>
      </w:r>
      <w:r>
        <w:t xml:space="preserve"> </w:t>
      </w:r>
      <w:r>
        <w:t>要し</w:t>
      </w:r>
      <w:r>
        <w:t xml:space="preserve"> </w:t>
      </w:r>
      <w:r>
        <w:t>た</w:t>
      </w:r>
      <w:r>
        <w:t xml:space="preserve"> </w:t>
      </w:r>
      <w:r>
        <w:t>とか</w:t>
      </w:r>
      <w:r>
        <w:t xml:space="preserve"> </w:t>
      </w:r>
      <w:r>
        <w:t>そんな</w:t>
      </w:r>
      <w:r>
        <w:t xml:space="preserve"> </w:t>
      </w:r>
      <w:r w:rsidRPr="00401F79">
        <w:rPr>
          <w:strike/>
          <w:color w:val="FF0000"/>
        </w:rPr>
        <w:t>出</w:t>
      </w:r>
      <w:r w:rsidRPr="00401F79">
        <w:rPr>
          <w:rFonts w:hint="eastAsia"/>
          <w:color w:val="FF0000"/>
          <w:lang w:eastAsia="ja-JP"/>
        </w:rPr>
        <w:t>で</w:t>
      </w:r>
      <w:r>
        <w:t>。</w:t>
      </w:r>
    </w:p>
    <w:p w:rsidR="00401F79" w:rsidRDefault="00F23ECB" w:rsidP="00401F79">
      <w:pPr>
        <w:pStyle w:val="MQTranscript"/>
      </w:pPr>
      <w:r w:rsidRPr="00500C8A">
        <w:rPr>
          <w:rFonts w:hint="eastAsia"/>
          <w:b/>
          <w:color w:val="FF0000"/>
          <w:lang w:eastAsia="ja-JP"/>
        </w:rPr>
        <w:t>S2</w:t>
      </w:r>
      <w:r w:rsidRPr="00500C8A">
        <w:rPr>
          <w:b/>
          <w:color w:val="FF0000"/>
        </w:rPr>
        <w:t>:</w:t>
      </w:r>
      <w:r w:rsidR="00401F79" w:rsidRPr="00401F79">
        <w:rPr>
          <w:rFonts w:hint="eastAsia"/>
          <w:color w:val="FF0000"/>
          <w:lang w:eastAsia="ja-JP"/>
        </w:rPr>
        <w:t xml:space="preserve">　</w:t>
      </w:r>
      <w:r w:rsidR="00401F79">
        <w:rPr>
          <w:rFonts w:hint="eastAsia"/>
          <w:color w:val="FF0000"/>
          <w:lang w:eastAsia="ja-JP"/>
        </w:rPr>
        <w:t>なるほど</w:t>
      </w:r>
    </w:p>
    <w:p w:rsidR="00401F79" w:rsidRDefault="00401F79" w:rsidP="00401F79">
      <w:pPr>
        <w:pStyle w:val="MQTranscript"/>
      </w:pPr>
      <w:r w:rsidRPr="00401F79">
        <w:rPr>
          <w:b/>
          <w:color w:val="FF0000"/>
        </w:rPr>
        <w:t>S1:</w:t>
      </w:r>
      <w:r>
        <w:t xml:space="preserve"> (13) </w:t>
      </w:r>
      <w:r>
        <w:t>途端</w:t>
      </w:r>
      <w:r>
        <w:t xml:space="preserve"> </w:t>
      </w:r>
      <w:r>
        <w:t>に</w:t>
      </w:r>
      <w:r>
        <w:t xml:space="preserve"> </w:t>
      </w:r>
      <w:r>
        <w:t>誰</w:t>
      </w:r>
      <w:r>
        <w:t xml:space="preserve"> </w:t>
      </w:r>
      <w:r>
        <w:t>も</w:t>
      </w:r>
      <w:r>
        <w:t xml:space="preserve"> </w:t>
      </w:r>
      <w:r>
        <w:t>喋ら</w:t>
      </w:r>
      <w:r>
        <w:t xml:space="preserve"> </w:t>
      </w:r>
      <w:r>
        <w:t>なく</w:t>
      </w:r>
      <w:r>
        <w:t xml:space="preserve"> </w:t>
      </w:r>
      <w:r>
        <w:t>なる</w:t>
      </w:r>
      <w:r w:rsidRPr="00401F79">
        <w:rPr>
          <w:strike/>
          <w:color w:val="FF0000"/>
        </w:rPr>
        <w:t xml:space="preserve"> </w:t>
      </w:r>
      <w:r w:rsidRPr="00401F79">
        <w:rPr>
          <w:strike/>
          <w:color w:val="FF0000"/>
        </w:rPr>
        <w:t>だけ</w:t>
      </w:r>
      <w:r>
        <w:t>。</w:t>
      </w:r>
      <w:r>
        <w:t xml:space="preserve"> </w:t>
      </w:r>
      <w:r w:rsidRPr="00401F79">
        <w:rPr>
          <w:strike/>
        </w:rPr>
        <w:t>マコ</w:t>
      </w:r>
      <w:r>
        <w:t xml:space="preserve"> </w:t>
      </w:r>
      <w:r w:rsidRPr="00401F79">
        <w:rPr>
          <w:rFonts w:hint="eastAsia"/>
          <w:color w:val="FF0000"/>
          <w:lang w:eastAsia="ja-JP"/>
        </w:rPr>
        <w:t>タケマサ</w:t>
      </w:r>
      <w:r>
        <w:t>さん</w:t>
      </w:r>
      <w:r>
        <w:t xml:space="preserve"> </w:t>
      </w:r>
      <w:r>
        <w:t>が</w:t>
      </w:r>
      <w:r>
        <w:t xml:space="preserve"> </w:t>
      </w:r>
      <w:r>
        <w:t>笑っ</w:t>
      </w:r>
      <w:r>
        <w:t xml:space="preserve"> </w:t>
      </w:r>
      <w:r>
        <w:t>てる</w:t>
      </w:r>
      <w:r>
        <w:t xml:space="preserve"> </w:t>
      </w:r>
      <w:r>
        <w:t>だけ。</w:t>
      </w:r>
      <w:r>
        <w:t xml:space="preserve"> </w:t>
      </w:r>
    </w:p>
    <w:p w:rsidR="00401F79" w:rsidRDefault="00F23ECB" w:rsidP="00401F79">
      <w:pPr>
        <w:pStyle w:val="MQTranscript"/>
      </w:pPr>
      <w:r w:rsidRPr="00500C8A">
        <w:rPr>
          <w:b/>
          <w:color w:val="FF0000"/>
        </w:rPr>
        <w:t>S3:</w:t>
      </w:r>
      <w:r w:rsidR="00401F79" w:rsidRPr="00401F79">
        <w:rPr>
          <w:rFonts w:hint="eastAsia"/>
          <w:color w:val="FF0000"/>
          <w:lang w:eastAsia="ja-JP"/>
        </w:rPr>
        <w:t xml:space="preserve">　</w:t>
      </w:r>
      <w:r w:rsidR="00401F79">
        <w:rPr>
          <w:rFonts w:hint="eastAsia"/>
          <w:lang w:eastAsia="ja-JP"/>
        </w:rPr>
        <w:t>何しゃべっていいかわかんないですよね。</w:t>
      </w:r>
    </w:p>
    <w:p w:rsidR="00401F79" w:rsidRDefault="00401F79" w:rsidP="00401F79">
      <w:pPr>
        <w:pStyle w:val="MQTranscript"/>
      </w:pPr>
      <w:r w:rsidRPr="00401F79">
        <w:rPr>
          <w:b/>
          <w:color w:val="FF0000"/>
        </w:rPr>
        <w:t>S1:</w:t>
      </w:r>
      <w:r>
        <w:rPr>
          <w:rFonts w:hint="eastAsia"/>
          <w:b/>
          <w:color w:val="FF0000"/>
          <w:lang w:eastAsia="ja-JP"/>
        </w:rPr>
        <w:t xml:space="preserve">　</w:t>
      </w:r>
      <w:r>
        <w:t>笑い声</w:t>
      </w:r>
      <w:r>
        <w:t xml:space="preserve"> </w:t>
      </w:r>
      <w:r>
        <w:t>も</w:t>
      </w:r>
      <w:r>
        <w:t xml:space="preserve"> </w:t>
      </w:r>
      <w:r>
        <w:t>抜か</w:t>
      </w:r>
      <w:r>
        <w:t xml:space="preserve"> </w:t>
      </w:r>
      <w:r>
        <w:t>れる</w:t>
      </w:r>
      <w:r>
        <w:t xml:space="preserve"> </w:t>
      </w:r>
      <w:r>
        <w:t>ん</w:t>
      </w:r>
      <w:r>
        <w:t xml:space="preserve"> </w:t>
      </w:r>
      <w:r>
        <w:t>です</w:t>
      </w:r>
      <w:r>
        <w:t xml:space="preserve"> </w:t>
      </w:r>
      <w:r>
        <w:t>か</w:t>
      </w:r>
      <w:r>
        <w:t xml:space="preserve"> </w:t>
      </w:r>
      <w:r>
        <w:t>ね。</w:t>
      </w:r>
      <w:r>
        <w:t xml:space="preserve"> </w:t>
      </w:r>
      <w:r>
        <w:t>なんか</w:t>
      </w:r>
      <w:r>
        <w:t xml:space="preserve"> </w:t>
      </w:r>
    </w:p>
    <w:p w:rsidR="00401F79" w:rsidRDefault="00F23ECB" w:rsidP="00401F79">
      <w:pPr>
        <w:pStyle w:val="MQTranscript"/>
      </w:pPr>
      <w:r w:rsidRPr="00500C8A">
        <w:rPr>
          <w:b/>
          <w:color w:val="FF0000"/>
        </w:rPr>
        <w:t>S3:</w:t>
      </w:r>
      <w:r w:rsidR="00401F79" w:rsidRPr="00401F79">
        <w:rPr>
          <w:rFonts w:hint="eastAsia"/>
          <w:color w:val="FF0000"/>
          <w:lang w:eastAsia="ja-JP"/>
        </w:rPr>
        <w:t xml:space="preserve">　</w:t>
      </w:r>
      <w:r w:rsidR="00401F79">
        <w:rPr>
          <w:rFonts w:hint="eastAsia"/>
          <w:color w:val="FF0000"/>
          <w:lang w:eastAsia="ja-JP"/>
        </w:rPr>
        <w:t>う</w:t>
      </w:r>
      <w:r w:rsidR="00401F79">
        <w:t>キャッキャキャッキャ</w:t>
      </w:r>
      <w:r w:rsidR="00401F79">
        <w:t xml:space="preserve"> </w:t>
      </w:r>
    </w:p>
    <w:p w:rsidR="00401F79" w:rsidRDefault="00401F79" w:rsidP="00401F79">
      <w:pPr>
        <w:pStyle w:val="MQTranscript"/>
      </w:pPr>
      <w:r w:rsidRPr="00401F79">
        <w:rPr>
          <w:b/>
          <w:color w:val="FF0000"/>
        </w:rPr>
        <w:t>S1:</w:t>
      </w:r>
      <w:r>
        <w:rPr>
          <w:rFonts w:hint="eastAsia"/>
          <w:b/>
          <w:color w:val="FF0000"/>
          <w:lang w:eastAsia="ja-JP"/>
        </w:rPr>
        <w:t xml:space="preserve">　って</w:t>
      </w:r>
      <w:r>
        <w:t>やっ</w:t>
      </w:r>
      <w:r>
        <w:t xml:space="preserve"> </w:t>
      </w:r>
      <w:r>
        <w:t>たら</w:t>
      </w:r>
      <w:r>
        <w:t xml:space="preserve"> </w:t>
      </w:r>
      <w:r>
        <w:t>ちゃんと</w:t>
      </w:r>
      <w:r>
        <w:t xml:space="preserve"> </w:t>
      </w:r>
      <w:r w:rsidRPr="00401F79">
        <w:rPr>
          <w:rFonts w:hint="eastAsia"/>
          <w:color w:val="FF0000"/>
          <w:lang w:eastAsia="ja-JP"/>
        </w:rPr>
        <w:t>う</w:t>
      </w:r>
      <w:r>
        <w:t>キャッキャキャッキャ</w:t>
      </w:r>
      <w:r>
        <w:t xml:space="preserve"> </w:t>
      </w:r>
      <w:r>
        <w:t>って</w:t>
      </w:r>
      <w:r>
        <w:t xml:space="preserve"> </w:t>
      </w:r>
      <w:r>
        <w:t>書き起し</w:t>
      </w:r>
      <w:r>
        <w:t xml:space="preserve"> </w:t>
      </w:r>
      <w:r>
        <w:t>さ</w:t>
      </w:r>
      <w:r>
        <w:t xml:space="preserve"> </w:t>
      </w:r>
      <w:r>
        <w:t>れる</w:t>
      </w:r>
      <w:r>
        <w:t xml:space="preserve"> </w:t>
      </w:r>
      <w:r>
        <w:t>の</w:t>
      </w:r>
      <w:r>
        <w:t xml:space="preserve"> </w:t>
      </w:r>
      <w:r>
        <w:t>か、</w:t>
      </w:r>
      <w:r>
        <w:t xml:space="preserve"> </w:t>
      </w:r>
    </w:p>
    <w:p w:rsidR="00401F79" w:rsidRPr="00500C8A" w:rsidRDefault="00F23ECB" w:rsidP="00401F79">
      <w:pPr>
        <w:pStyle w:val="MQTranscript"/>
        <w:rPr>
          <w:color w:val="FF0000"/>
          <w:lang w:eastAsia="ja-JP"/>
        </w:rPr>
      </w:pPr>
      <w:r w:rsidRPr="00500C8A">
        <w:rPr>
          <w:rFonts w:hint="eastAsia"/>
          <w:b/>
          <w:color w:val="FF0000"/>
          <w:lang w:eastAsia="ja-JP"/>
        </w:rPr>
        <w:lastRenderedPageBreak/>
        <w:t>S2</w:t>
      </w:r>
      <w:r w:rsidRPr="00500C8A">
        <w:rPr>
          <w:b/>
          <w:color w:val="FF0000"/>
        </w:rPr>
        <w:t>:</w:t>
      </w:r>
      <w:r w:rsidR="00401F79" w:rsidRPr="00500C8A">
        <w:rPr>
          <w:rFonts w:hint="eastAsia"/>
          <w:color w:val="FF0000"/>
          <w:lang w:eastAsia="ja-JP"/>
        </w:rPr>
        <w:t xml:space="preserve">　</w:t>
      </w:r>
      <w:r w:rsidR="00401F79" w:rsidRPr="00500C8A">
        <w:rPr>
          <w:strike/>
          <w:color w:val="FF0000"/>
        </w:rPr>
        <w:t>そこ</w:t>
      </w:r>
      <w:r w:rsidR="00401F79" w:rsidRPr="00500C8A">
        <w:rPr>
          <w:strike/>
          <w:color w:val="FF0000"/>
        </w:rPr>
        <w:t xml:space="preserve"> </w:t>
      </w:r>
      <w:r w:rsidR="00401F79" w:rsidRPr="00500C8A">
        <w:rPr>
          <w:strike/>
          <w:color w:val="FF0000"/>
        </w:rPr>
        <w:t>だけ</w:t>
      </w:r>
      <w:r w:rsidR="00401F79" w:rsidRPr="00500C8A">
        <w:rPr>
          <w:rFonts w:hint="eastAsia"/>
          <w:color w:val="FF0000"/>
          <w:lang w:eastAsia="ja-JP"/>
        </w:rPr>
        <w:t>それはそれでちょっとなんかやだな。</w:t>
      </w:r>
    </w:p>
    <w:p w:rsidR="00401F79" w:rsidRDefault="00401F79" w:rsidP="00401F79">
      <w:pPr>
        <w:pStyle w:val="MQTranscript"/>
      </w:pPr>
      <w:r w:rsidRPr="00401F79">
        <w:rPr>
          <w:b/>
          <w:color w:val="FF0000"/>
        </w:rPr>
        <w:t>S1:</w:t>
      </w:r>
      <w:r>
        <w:rPr>
          <w:rFonts w:hint="eastAsia"/>
          <w:b/>
          <w:color w:val="FF0000"/>
          <w:lang w:eastAsia="ja-JP"/>
        </w:rPr>
        <w:t xml:space="preserve">　</w:t>
      </w:r>
      <w:r>
        <w:t>謎</w:t>
      </w:r>
      <w:r>
        <w:t xml:space="preserve"> </w:t>
      </w:r>
      <w:r>
        <w:t>の</w:t>
      </w:r>
      <w:r>
        <w:t xml:space="preserve"> </w:t>
      </w:r>
      <w:r>
        <w:t>空白</w:t>
      </w:r>
      <w:r>
        <w:t xml:space="preserve"> </w:t>
      </w:r>
      <w:r>
        <w:t>が</w:t>
      </w:r>
      <w:r>
        <w:t xml:space="preserve"> </w:t>
      </w:r>
      <w:r>
        <w:t>できる</w:t>
      </w:r>
      <w:r>
        <w:t xml:space="preserve"> </w:t>
      </w:r>
      <w:r>
        <w:t>の</w:t>
      </w:r>
      <w:r>
        <w:t xml:space="preserve"> </w:t>
      </w:r>
      <w:r>
        <w:t>か。</w:t>
      </w:r>
      <w:r>
        <w:t xml:space="preserve"> [0:01:28.4]</w:t>
      </w:r>
    </w:p>
    <w:p w:rsidR="00401F79" w:rsidRDefault="00401F79" w:rsidP="00401F79">
      <w:pPr>
        <w:pStyle w:val="MQTranscript"/>
      </w:pPr>
      <w:r>
        <w:rPr>
          <w:b/>
        </w:rPr>
        <w:t>S3:</w:t>
      </w:r>
      <w:r>
        <w:t xml:space="preserve"> </w:t>
      </w:r>
      <w:r>
        <w:t>そんな</w:t>
      </w:r>
      <w:r>
        <w:t xml:space="preserve"> </w:t>
      </w:r>
      <w:r>
        <w:t>風</w:t>
      </w:r>
      <w:r>
        <w:t xml:space="preserve"> </w:t>
      </w:r>
      <w:r>
        <w:t>に</w:t>
      </w:r>
      <w:r>
        <w:t xml:space="preserve"> </w:t>
      </w:r>
      <w:r>
        <w:t>捉え</w:t>
      </w:r>
      <w:r>
        <w:t xml:space="preserve"> </w:t>
      </w:r>
      <w:r>
        <w:t>られ</w:t>
      </w:r>
      <w:r>
        <w:t xml:space="preserve"> </w:t>
      </w:r>
      <w:r>
        <w:t>て</w:t>
      </w:r>
      <w:r>
        <w:t xml:space="preserve"> </w:t>
      </w:r>
      <w:r>
        <w:t>た</w:t>
      </w:r>
      <w:r>
        <w:t xml:space="preserve"> </w:t>
      </w:r>
      <w:r>
        <w:t>ん</w:t>
      </w:r>
      <w:r w:rsidRPr="00500C8A">
        <w:rPr>
          <w:strike/>
          <w:color w:val="FF0000"/>
        </w:rPr>
        <w:t>で</w:t>
      </w:r>
      <w:r w:rsidR="00500C8A" w:rsidRPr="00500C8A">
        <w:rPr>
          <w:rFonts w:hint="eastAsia"/>
          <w:color w:val="FF0000"/>
          <w:lang w:eastAsia="ja-JP"/>
        </w:rPr>
        <w:t>だ</w:t>
      </w:r>
      <w:r>
        <w:t>。</w:t>
      </w:r>
      <w:r>
        <w:t xml:space="preserve"> [0:01:30.4]</w:t>
      </w:r>
    </w:p>
    <w:p w:rsidR="00500C8A" w:rsidRDefault="00401F79" w:rsidP="00401F79">
      <w:pPr>
        <w:pStyle w:val="MQTranscript"/>
      </w:pPr>
      <w:r w:rsidRPr="00500C8A">
        <w:rPr>
          <w:b/>
          <w:strike/>
          <w:color w:val="FF0000"/>
        </w:rPr>
        <w:t>S1</w:t>
      </w:r>
      <w:r w:rsidR="00500C8A" w:rsidRPr="00500C8A">
        <w:rPr>
          <w:rFonts w:hint="eastAsia"/>
          <w:b/>
          <w:color w:val="FF0000"/>
          <w:lang w:eastAsia="ja-JP"/>
        </w:rPr>
        <w:t>S2</w:t>
      </w:r>
      <w:r w:rsidRPr="00500C8A">
        <w:rPr>
          <w:b/>
          <w:color w:val="FF0000"/>
        </w:rPr>
        <w:t>:</w:t>
      </w:r>
      <w:r w:rsidRPr="00500C8A">
        <w:rPr>
          <w:color w:val="FF0000"/>
        </w:rPr>
        <w:t xml:space="preserve"> </w:t>
      </w:r>
      <w:r w:rsidR="00500C8A" w:rsidRPr="00500C8A">
        <w:rPr>
          <w:rFonts w:hint="eastAsia"/>
          <w:color w:val="FF0000"/>
          <w:lang w:eastAsia="ja-JP"/>
        </w:rPr>
        <w:t>なんか</w:t>
      </w:r>
      <w:r>
        <w:t>日本語</w:t>
      </w:r>
      <w:r>
        <w:t xml:space="preserve"> </w:t>
      </w:r>
      <w:r>
        <w:t>に</w:t>
      </w:r>
    </w:p>
    <w:p w:rsidR="00500C8A" w:rsidRDefault="00500C8A" w:rsidP="00401F79">
      <w:pPr>
        <w:pStyle w:val="MQTranscript"/>
      </w:pPr>
      <w:r w:rsidRPr="00500C8A">
        <w:rPr>
          <w:b/>
          <w:color w:val="FF0000"/>
        </w:rPr>
        <w:t>S3:</w:t>
      </w:r>
      <w:r w:rsidRPr="00500C8A">
        <w:rPr>
          <w:rFonts w:hint="eastAsia"/>
          <w:b/>
          <w:color w:val="FF0000"/>
          <w:lang w:eastAsia="ja-JP"/>
        </w:rPr>
        <w:t xml:space="preserve">　</w:t>
      </w:r>
      <w:r w:rsidR="00401F79">
        <w:t>俺</w:t>
      </w:r>
      <w:r w:rsidR="00401F79">
        <w:t xml:space="preserve"> </w:t>
      </w:r>
      <w:r w:rsidR="00401F79">
        <w:t>の</w:t>
      </w:r>
      <w:r w:rsidR="00401F79">
        <w:t xml:space="preserve"> </w:t>
      </w:r>
      <w:r w:rsidR="00401F79">
        <w:t>笑い声。</w:t>
      </w:r>
      <w:r w:rsidR="00401F79">
        <w:t xml:space="preserve"> </w:t>
      </w:r>
      <w:r w:rsidR="00401F79">
        <w:t>そんな</w:t>
      </w:r>
      <w:r>
        <w:rPr>
          <w:rFonts w:hint="eastAsia"/>
          <w:lang w:eastAsia="ja-JP"/>
        </w:rPr>
        <w:t>ふうに</w:t>
      </w:r>
    </w:p>
    <w:p w:rsidR="00500C8A" w:rsidRDefault="00401F79" w:rsidP="00401F79">
      <w:pPr>
        <w:pStyle w:val="MQTranscript"/>
        <w:rPr>
          <w:strike/>
        </w:rPr>
      </w:pPr>
      <w:r w:rsidRPr="00500C8A">
        <w:rPr>
          <w:strike/>
        </w:rPr>
        <w:t>の</w:t>
      </w:r>
      <w:r w:rsidRPr="00500C8A">
        <w:rPr>
          <w:strike/>
        </w:rPr>
        <w:t xml:space="preserve"> </w:t>
      </w:r>
      <w:r w:rsidRPr="00500C8A">
        <w:rPr>
          <w:strike/>
        </w:rPr>
        <w:t>が</w:t>
      </w:r>
      <w:r w:rsidRPr="00500C8A">
        <w:rPr>
          <w:strike/>
        </w:rPr>
        <w:t xml:space="preserve"> </w:t>
      </w:r>
    </w:p>
    <w:p w:rsidR="00401F79" w:rsidRDefault="00500C8A" w:rsidP="00401F79">
      <w:pPr>
        <w:pStyle w:val="MQTranscript"/>
      </w:pPr>
      <w:r>
        <w:rPr>
          <w:b/>
          <w:color w:val="FF0000"/>
        </w:rPr>
        <w:t>S1:</w:t>
      </w:r>
      <w:r>
        <w:rPr>
          <w:rFonts w:hint="eastAsia"/>
          <w:b/>
          <w:color w:val="FF0000"/>
          <w:lang w:eastAsia="ja-JP"/>
        </w:rPr>
        <w:t xml:space="preserve">　</w:t>
      </w:r>
      <w:r w:rsidR="00401F79" w:rsidRPr="00500C8A">
        <w:rPr>
          <w:color w:val="000000" w:themeColor="text1"/>
        </w:rPr>
        <w:t>この</w:t>
      </w:r>
      <w:r w:rsidR="00401F79" w:rsidRPr="00500C8A">
        <w:rPr>
          <w:color w:val="000000" w:themeColor="text1"/>
        </w:rPr>
        <w:t xml:space="preserve"> </w:t>
      </w:r>
      <w:r w:rsidR="00401F79" w:rsidRPr="00500C8A">
        <w:rPr>
          <w:color w:val="000000" w:themeColor="text1"/>
        </w:rPr>
        <w:t>人</w:t>
      </w:r>
      <w:r w:rsidR="00401F79" w:rsidRPr="00500C8A">
        <w:rPr>
          <w:color w:val="000000" w:themeColor="text1"/>
        </w:rPr>
        <w:t xml:space="preserve"> </w:t>
      </w:r>
      <w:r w:rsidR="00401F79" w:rsidRPr="00500C8A">
        <w:rPr>
          <w:color w:val="000000" w:themeColor="text1"/>
        </w:rPr>
        <w:t>の</w:t>
      </w:r>
      <w:r w:rsidR="00401F79" w:rsidRPr="00500C8A">
        <w:rPr>
          <w:color w:val="000000" w:themeColor="text1"/>
        </w:rPr>
        <w:t xml:space="preserve"> </w:t>
      </w:r>
      <w:r w:rsidR="00401F79" w:rsidRPr="00500C8A">
        <w:rPr>
          <w:color w:val="000000" w:themeColor="text1"/>
        </w:rPr>
        <w:t>笑い声</w:t>
      </w:r>
      <w:r w:rsidR="00401F79" w:rsidRPr="00500C8A">
        <w:rPr>
          <w:color w:val="000000" w:themeColor="text1"/>
        </w:rPr>
        <w:t xml:space="preserve"> </w:t>
      </w:r>
      <w:r w:rsidR="00401F79" w:rsidRPr="00500C8A">
        <w:rPr>
          <w:strike/>
          <w:color w:val="FF0000"/>
        </w:rPr>
        <w:t>よ。</w:t>
      </w:r>
      <w:r w:rsidRPr="00500C8A">
        <w:rPr>
          <w:rFonts w:hint="eastAsia"/>
          <w:color w:val="FF0000"/>
          <w:lang w:eastAsia="ja-JP"/>
        </w:rPr>
        <w:t>は</w:t>
      </w:r>
      <w:r w:rsidR="00401F79" w:rsidRPr="00500C8A">
        <w:rPr>
          <w:color w:val="FF0000"/>
        </w:rPr>
        <w:t xml:space="preserve"> </w:t>
      </w:r>
      <w:r w:rsidR="00401F79">
        <w:t>笑い声</w:t>
      </w:r>
      <w:r w:rsidR="00401F79">
        <w:t xml:space="preserve"> </w:t>
      </w:r>
      <w:r w:rsidR="00401F79">
        <w:t>だ</w:t>
      </w:r>
      <w:r w:rsidR="00401F79">
        <w:t xml:space="preserve"> </w:t>
      </w:r>
      <w:r w:rsidR="00401F79">
        <w:t>けど、</w:t>
      </w:r>
      <w:r w:rsidR="00401F79">
        <w:t xml:space="preserve"> </w:t>
      </w:r>
      <w:r w:rsidR="00401F79">
        <w:t>この</w:t>
      </w:r>
      <w:r w:rsidR="00401F79">
        <w:t xml:space="preserve"> </w:t>
      </w:r>
      <w:r w:rsidR="00401F79">
        <w:t>人</w:t>
      </w:r>
      <w:r w:rsidR="00401F79">
        <w:t xml:space="preserve"> </w:t>
      </w:r>
      <w:r w:rsidR="00401F79">
        <w:t>の</w:t>
      </w:r>
      <w:r w:rsidR="00401F79">
        <w:t xml:space="preserve"> </w:t>
      </w:r>
      <w:r w:rsidR="00401F79">
        <w:t>笑い声</w:t>
      </w:r>
      <w:r w:rsidR="00401F79">
        <w:t xml:space="preserve"> </w:t>
      </w:r>
      <w:r w:rsidR="00717268" w:rsidRPr="00717268">
        <w:rPr>
          <w:rFonts w:hint="eastAsia"/>
          <w:color w:val="FF0000"/>
          <w:lang w:eastAsia="ja-JP"/>
        </w:rPr>
        <w:t>は</w:t>
      </w:r>
      <w:r w:rsidR="00401F79">
        <w:t>笑い声</w:t>
      </w:r>
      <w:r w:rsidR="00401F79">
        <w:t xml:space="preserve"> </w:t>
      </w:r>
      <w:r w:rsidR="00401F79">
        <w:t>じゃ</w:t>
      </w:r>
      <w:r w:rsidR="00401F79">
        <w:t xml:space="preserve"> </w:t>
      </w:r>
      <w:r w:rsidR="00401F79">
        <w:t>ない？</w:t>
      </w:r>
      <w:r w:rsidR="00401F79">
        <w:t xml:space="preserve"> </w:t>
      </w:r>
      <w:r w:rsidR="00401F79">
        <w:t>みたい</w:t>
      </w:r>
      <w:r w:rsidR="00401F79">
        <w:t xml:space="preserve"> </w:t>
      </w:r>
      <w:r w:rsidR="00401F79">
        <w:t>な。</w:t>
      </w:r>
      <w:r w:rsidR="00401F79">
        <w:t xml:space="preserve"> [0:01:38.5]</w:t>
      </w:r>
    </w:p>
    <w:p w:rsidR="00401F79" w:rsidRDefault="00401F79" w:rsidP="00401F79">
      <w:pPr>
        <w:pStyle w:val="MQTranscript"/>
      </w:pPr>
      <w:r>
        <w:rPr>
          <w:b/>
        </w:rPr>
        <w:t>S3:</w:t>
      </w:r>
      <w:r>
        <w:t xml:space="preserve"> </w:t>
      </w:r>
      <w:r>
        <w:t>カタカナ</w:t>
      </w:r>
      <w:r>
        <w:t xml:space="preserve"> </w:t>
      </w:r>
      <w:r>
        <w:t>に</w:t>
      </w:r>
      <w:r>
        <w:t xml:space="preserve"> </w:t>
      </w:r>
      <w:r>
        <w:t>する</w:t>
      </w:r>
      <w:r>
        <w:t xml:space="preserve"> </w:t>
      </w:r>
      <w:r>
        <w:t>と</w:t>
      </w:r>
      <w:r w:rsidR="00500C8A" w:rsidRPr="00500C8A">
        <w:rPr>
          <w:rFonts w:hint="eastAsia"/>
          <w:color w:val="FF0000"/>
          <w:lang w:eastAsia="ja-JP"/>
        </w:rPr>
        <w:t>うひゃひゃひゃひゃなんだー</w:t>
      </w:r>
      <w:r w:rsidR="00500C8A">
        <w:rPr>
          <w:rFonts w:hint="eastAsia"/>
          <w:color w:val="FF0000"/>
          <w:lang w:eastAsia="ja-JP"/>
        </w:rPr>
        <w:t>、みたいな</w:t>
      </w:r>
      <w:r>
        <w:t>。</w:t>
      </w:r>
      <w:r>
        <w:t xml:space="preserve"> [0:01:42.0]</w:t>
      </w:r>
    </w:p>
    <w:p w:rsidR="00401F79" w:rsidRDefault="00401F79" w:rsidP="00401F79">
      <w:pPr>
        <w:pStyle w:val="MQTranscript"/>
      </w:pPr>
      <w:r>
        <w:rPr>
          <w:b/>
        </w:rPr>
        <w:t>S2:</w:t>
      </w:r>
      <w:r>
        <w:t xml:space="preserve"> </w:t>
      </w:r>
      <w:r>
        <w:t>なんか</w:t>
      </w:r>
      <w:r>
        <w:t xml:space="preserve"> </w:t>
      </w:r>
      <w:r>
        <w:t>笑っ</w:t>
      </w:r>
      <w:r>
        <w:t xml:space="preserve"> </w:t>
      </w:r>
      <w:r>
        <w:t>た</w:t>
      </w:r>
      <w:r>
        <w:t xml:space="preserve"> </w:t>
      </w:r>
      <w:r>
        <w:t>と</w:t>
      </w:r>
      <w:r w:rsidRPr="00500C8A">
        <w:rPr>
          <w:strike/>
          <w:color w:val="FF0000"/>
        </w:rPr>
        <w:t>こ</w:t>
      </w:r>
      <w:r>
        <w:t xml:space="preserve"> </w:t>
      </w:r>
      <w:r w:rsidR="00500C8A">
        <w:rPr>
          <w:rFonts w:hint="eastAsia"/>
          <w:lang w:eastAsia="ja-JP"/>
        </w:rPr>
        <w:t>か</w:t>
      </w:r>
      <w:r>
        <w:t>が</w:t>
      </w:r>
      <w:r>
        <w:t xml:space="preserve"> </w:t>
      </w:r>
      <w:r>
        <w:t>いい</w:t>
      </w:r>
      <w:r>
        <w:t xml:space="preserve"> </w:t>
      </w:r>
      <w:r>
        <w:t>です</w:t>
      </w:r>
      <w:r>
        <w:t xml:space="preserve"> </w:t>
      </w:r>
      <w:r>
        <w:t>ね。</w:t>
      </w:r>
      <w:r>
        <w:t xml:space="preserve"> </w:t>
      </w:r>
      <w:r>
        <w:t>それ</w:t>
      </w:r>
      <w:r>
        <w:t xml:space="preserve"> </w:t>
      </w:r>
      <w:r>
        <w:t>も</w:t>
      </w:r>
      <w:r>
        <w:t xml:space="preserve"> </w:t>
      </w:r>
      <w:r>
        <w:t>や</w:t>
      </w:r>
      <w:r>
        <w:t xml:space="preserve"> </w:t>
      </w:r>
      <w:r>
        <w:t>だ</w:t>
      </w:r>
      <w:r>
        <w:t xml:space="preserve"> </w:t>
      </w:r>
      <w:r>
        <w:t>な。</w:t>
      </w:r>
      <w:r>
        <w:t xml:space="preserve"> [0:01:47.5]</w:t>
      </w:r>
    </w:p>
    <w:p w:rsidR="00401F79" w:rsidRDefault="00401F79" w:rsidP="00401F79">
      <w:pPr>
        <w:pStyle w:val="MQTranscript"/>
      </w:pPr>
      <w:r>
        <w:rPr>
          <w:b/>
        </w:rPr>
        <w:t>S1:</w:t>
      </w:r>
      <w:r>
        <w:t xml:space="preserve"> </w:t>
      </w:r>
      <w:r>
        <w:t>でも</w:t>
      </w:r>
      <w:r>
        <w:t xml:space="preserve"> </w:t>
      </w:r>
      <w:r>
        <w:t>なんか</w:t>
      </w:r>
      <w:r>
        <w:t xml:space="preserve"> </w:t>
      </w:r>
      <w:r>
        <w:t>コーディング</w:t>
      </w:r>
      <w:r>
        <w:t xml:space="preserve"> </w:t>
      </w:r>
      <w:r>
        <w:t>し</w:t>
      </w:r>
      <w:r>
        <w:t xml:space="preserve"> </w:t>
      </w:r>
      <w:r>
        <w:t>たい</w:t>
      </w:r>
      <w:r>
        <w:t xml:space="preserve"> </w:t>
      </w:r>
      <w:r>
        <w:t>人</w:t>
      </w:r>
      <w:r>
        <w:t xml:space="preserve"> </w:t>
      </w:r>
      <w:r>
        <w:t>は</w:t>
      </w:r>
      <w:r>
        <w:t xml:space="preserve"> </w:t>
      </w:r>
      <w:r>
        <w:t>いる</w:t>
      </w:r>
      <w:r>
        <w:t xml:space="preserve"> </w:t>
      </w:r>
      <w:r>
        <w:t>みたい</w:t>
      </w:r>
      <w:r>
        <w:t xml:space="preserve"> </w:t>
      </w:r>
      <w:r>
        <w:t>で、</w:t>
      </w:r>
      <w:r>
        <w:t xml:space="preserve"> </w:t>
      </w:r>
      <w:r>
        <w:t>なんか</w:t>
      </w:r>
      <w:r>
        <w:t xml:space="preserve"> </w:t>
      </w:r>
      <w:r>
        <w:t>ニコニコ</w:t>
      </w:r>
      <w:r>
        <w:t xml:space="preserve"> </w:t>
      </w:r>
      <w:r>
        <w:t>マーク</w:t>
      </w:r>
      <w:r>
        <w:t xml:space="preserve"> </w:t>
      </w:r>
      <w:r>
        <w:t>の</w:t>
      </w:r>
      <w:r>
        <w:t xml:space="preserve"> </w:t>
      </w:r>
      <w:r>
        <w:t>アイコ</w:t>
      </w:r>
      <w:r>
        <w:t xml:space="preserve"> </w:t>
      </w:r>
      <w:r>
        <w:t>ン</w:t>
      </w:r>
      <w:r>
        <w:t xml:space="preserve"> </w:t>
      </w:r>
      <w:r>
        <w:t>とか</w:t>
      </w:r>
      <w:r>
        <w:t xml:space="preserve"> </w:t>
      </w:r>
      <w:r>
        <w:t>ある</w:t>
      </w:r>
      <w:r>
        <w:t xml:space="preserve"> </w:t>
      </w:r>
      <w:r>
        <w:t>ん</w:t>
      </w:r>
      <w:r>
        <w:t xml:space="preserve"> </w:t>
      </w:r>
      <w:r>
        <w:t>です</w:t>
      </w:r>
      <w:r>
        <w:t xml:space="preserve"> </w:t>
      </w:r>
      <w:r>
        <w:t>よ。</w:t>
      </w:r>
      <w:r>
        <w:t xml:space="preserve"> </w:t>
      </w:r>
      <w:r>
        <w:t>なんか</w:t>
      </w:r>
      <w:r>
        <w:t xml:space="preserve"> </w:t>
      </w:r>
      <w:r>
        <w:t>ここ</w:t>
      </w:r>
      <w:r>
        <w:t xml:space="preserve"> </w:t>
      </w:r>
      <w:r>
        <w:t>の</w:t>
      </w:r>
      <w:r>
        <w:t xml:space="preserve"> </w:t>
      </w:r>
      <w:r>
        <w:t>表情</w:t>
      </w:r>
      <w:r>
        <w:t xml:space="preserve"> </w:t>
      </w:r>
      <w:r>
        <w:t>みたい</w:t>
      </w:r>
      <w:r>
        <w:t xml:space="preserve"> </w:t>
      </w:r>
      <w:r>
        <w:t>な。</w:t>
      </w:r>
      <w:r>
        <w:t xml:space="preserve"> (..) </w:t>
      </w:r>
      <w:r>
        <w:t>なんか</w:t>
      </w:r>
      <w:r>
        <w:t xml:space="preserve"> </w:t>
      </w:r>
      <w:r>
        <w:t>私</w:t>
      </w:r>
      <w:r>
        <w:t xml:space="preserve"> </w:t>
      </w:r>
      <w:r>
        <w:t>が</w:t>
      </w:r>
      <w:r>
        <w:t xml:space="preserve"> </w:t>
      </w:r>
      <w:r>
        <w:t>ここ</w:t>
      </w:r>
      <w:r>
        <w:t xml:space="preserve"> </w:t>
      </w:r>
      <w:r>
        <w:t>で</w:t>
      </w:r>
      <w:r>
        <w:t xml:space="preserve"> </w:t>
      </w:r>
      <w:r>
        <w:t>むせ</w:t>
      </w:r>
      <w:r>
        <w:t xml:space="preserve"> </w:t>
      </w:r>
      <w:r>
        <w:t>てる</w:t>
      </w:r>
      <w:r>
        <w:t xml:space="preserve"> </w:t>
      </w:r>
      <w:r>
        <w:t>ぞ</w:t>
      </w:r>
      <w:r>
        <w:t xml:space="preserve"> </w:t>
      </w:r>
      <w:r>
        <w:t>とか</w:t>
      </w:r>
      <w:r>
        <w:t xml:space="preserve"> </w:t>
      </w:r>
      <w:r>
        <w:t>は</w:t>
      </w:r>
      <w:r>
        <w:t xml:space="preserve"> </w:t>
      </w:r>
      <w:r>
        <w:t>省い</w:t>
      </w:r>
      <w:r>
        <w:t xml:space="preserve"> </w:t>
      </w:r>
      <w:r>
        <w:t>て</w:t>
      </w:r>
      <w:r>
        <w:t xml:space="preserve"> </w:t>
      </w:r>
      <w:r>
        <w:t>ほしい。</w:t>
      </w:r>
      <w:r>
        <w:t xml:space="preserve"> [0:02:01.8]</w:t>
      </w:r>
    </w:p>
    <w:p w:rsidR="00401F79" w:rsidRDefault="00401F79">
      <w:pPr>
        <w:pStyle w:val="MQTranscript"/>
      </w:pPr>
    </w:p>
    <w:sectPr w:rsidR="00401F7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602" w:rsidRDefault="00786602" w:rsidP="00786602">
      <w:pPr>
        <w:spacing w:after="0" w:line="240" w:lineRule="auto"/>
      </w:pPr>
      <w:r>
        <w:separator/>
      </w:r>
    </w:p>
  </w:endnote>
  <w:endnote w:type="continuationSeparator" w:id="0">
    <w:p w:rsidR="00786602" w:rsidRDefault="00786602" w:rsidP="00786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602" w:rsidRDefault="00786602" w:rsidP="00786602">
      <w:pPr>
        <w:spacing w:after="0" w:line="240" w:lineRule="auto"/>
      </w:pPr>
      <w:r>
        <w:separator/>
      </w:r>
    </w:p>
  </w:footnote>
  <w:footnote w:type="continuationSeparator" w:id="0">
    <w:p w:rsidR="00786602" w:rsidRDefault="00786602" w:rsidP="00786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02D35"/>
    <w:rsid w:val="0029639D"/>
    <w:rsid w:val="00326F90"/>
    <w:rsid w:val="00401F79"/>
    <w:rsid w:val="004D3D0E"/>
    <w:rsid w:val="00500C8A"/>
    <w:rsid w:val="00717268"/>
    <w:rsid w:val="00786602"/>
    <w:rsid w:val="00AA1D8D"/>
    <w:rsid w:val="00B47730"/>
    <w:rsid w:val="00CB0664"/>
    <w:rsid w:val="00F23ECB"/>
    <w:rsid w:val="00FC16D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docId w15:val="{F17D5AE9-85B4-4312-8E68-DBF74F43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QTranscript">
    <w:name w:val="MQ_Transcript"/>
    <w:pPr>
      <w:spacing w:before="240" w:after="240" w:line="36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B3C4C5-986C-41B6-9F8B-530BD817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岩崎 詩子</cp:lastModifiedBy>
  <cp:revision>6</cp:revision>
  <dcterms:created xsi:type="dcterms:W3CDTF">2013-12-23T23:15:00Z</dcterms:created>
  <dcterms:modified xsi:type="dcterms:W3CDTF">2023-12-01T02:47:00Z</dcterms:modified>
  <cp:category/>
</cp:coreProperties>
</file>