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39D" w:rsidRDefault="00484202">
      <w:pPr>
        <w:pStyle w:val="MQTranscript"/>
        <w:rPr>
          <w:lang w:eastAsia="ja-JP"/>
        </w:rPr>
      </w:pPr>
      <w:r>
        <w:rPr>
          <w:b/>
          <w:lang w:eastAsia="ja-JP"/>
        </w:rPr>
        <w:t>S1:</w:t>
      </w:r>
      <w:r>
        <w:rPr>
          <w:lang w:eastAsia="ja-JP"/>
        </w:rPr>
        <w:t xml:space="preserve"> </w:t>
      </w:r>
      <w:r>
        <w:rPr>
          <w:lang w:eastAsia="ja-JP"/>
        </w:rPr>
        <w:t>中村</w:t>
      </w:r>
      <w:r>
        <w:rPr>
          <w:lang w:eastAsia="ja-JP"/>
        </w:rPr>
        <w:t xml:space="preserve"> </w:t>
      </w:r>
      <w:r>
        <w:rPr>
          <w:lang w:eastAsia="ja-JP"/>
        </w:rPr>
        <w:t>さん</w:t>
      </w:r>
      <w:r>
        <w:rPr>
          <w:lang w:eastAsia="ja-JP"/>
        </w:rPr>
        <w:t xml:space="preserve"> </w:t>
      </w:r>
      <w:r>
        <w:rPr>
          <w:lang w:eastAsia="ja-JP"/>
        </w:rPr>
        <w:t>は</w:t>
      </w:r>
      <w:r>
        <w:rPr>
          <w:lang w:eastAsia="ja-JP"/>
        </w:rPr>
        <w:t xml:space="preserve"> </w:t>
      </w:r>
      <w:r>
        <w:rPr>
          <w:lang w:eastAsia="ja-JP"/>
        </w:rPr>
        <w:t>どんな</w:t>
      </w:r>
      <w:r>
        <w:rPr>
          <w:lang w:eastAsia="ja-JP"/>
        </w:rPr>
        <w:t xml:space="preserve"> </w:t>
      </w:r>
      <w:r>
        <w:rPr>
          <w:lang w:eastAsia="ja-JP"/>
        </w:rPr>
        <w:t>風</w:t>
      </w:r>
      <w:r>
        <w:rPr>
          <w:lang w:eastAsia="ja-JP"/>
        </w:rPr>
        <w:t xml:space="preserve"> </w:t>
      </w:r>
      <w:r>
        <w:rPr>
          <w:lang w:eastAsia="ja-JP"/>
        </w:rPr>
        <w:t>に</w:t>
      </w:r>
      <w:r>
        <w:rPr>
          <w:lang w:eastAsia="ja-JP"/>
        </w:rPr>
        <w:t xml:space="preserve"> </w:t>
      </w:r>
      <w:r>
        <w:rPr>
          <w:lang w:eastAsia="ja-JP"/>
        </w:rPr>
        <w:t>英語</w:t>
      </w:r>
      <w:r>
        <w:rPr>
          <w:lang w:eastAsia="ja-JP"/>
        </w:rPr>
        <w:t xml:space="preserve"> </w:t>
      </w:r>
      <w:r>
        <w:rPr>
          <w:lang w:eastAsia="ja-JP"/>
        </w:rPr>
        <w:t>を</w:t>
      </w:r>
      <w:r>
        <w:rPr>
          <w:lang w:eastAsia="ja-JP"/>
        </w:rPr>
        <w:t xml:space="preserve"> </w:t>
      </w:r>
      <w:r>
        <w:rPr>
          <w:lang w:eastAsia="ja-JP"/>
        </w:rPr>
        <w:t>勉強</w:t>
      </w:r>
      <w:r>
        <w:rPr>
          <w:lang w:eastAsia="ja-JP"/>
        </w:rPr>
        <w:t xml:space="preserve"> </w:t>
      </w:r>
      <w:r>
        <w:rPr>
          <w:lang w:eastAsia="ja-JP"/>
        </w:rPr>
        <w:t>さ</w:t>
      </w:r>
      <w:r>
        <w:rPr>
          <w:lang w:eastAsia="ja-JP"/>
        </w:rPr>
        <w:t xml:space="preserve"> </w:t>
      </w:r>
      <w:r>
        <w:rPr>
          <w:lang w:eastAsia="ja-JP"/>
        </w:rPr>
        <w:t>れ</w:t>
      </w:r>
      <w:r>
        <w:rPr>
          <w:lang w:eastAsia="ja-JP"/>
        </w:rPr>
        <w:t xml:space="preserve"> </w:t>
      </w:r>
      <w:r>
        <w:rPr>
          <w:lang w:eastAsia="ja-JP"/>
        </w:rPr>
        <w:t>て</w:t>
      </w:r>
      <w:r>
        <w:rPr>
          <w:lang w:eastAsia="ja-JP"/>
        </w:rPr>
        <w:t xml:space="preserve"> </w:t>
      </w:r>
      <w:r>
        <w:rPr>
          <w:lang w:eastAsia="ja-JP"/>
        </w:rPr>
        <w:t>いる</w:t>
      </w:r>
      <w:r>
        <w:rPr>
          <w:lang w:eastAsia="ja-JP"/>
        </w:rPr>
        <w:t xml:space="preserve"> </w:t>
      </w:r>
      <w:r>
        <w:rPr>
          <w:lang w:eastAsia="ja-JP"/>
        </w:rPr>
        <w:t>ん</w:t>
      </w:r>
      <w:r>
        <w:rPr>
          <w:lang w:eastAsia="ja-JP"/>
        </w:rPr>
        <w:t xml:space="preserve"> </w:t>
      </w:r>
      <w:r>
        <w:rPr>
          <w:lang w:eastAsia="ja-JP"/>
        </w:rPr>
        <w:t>です</w:t>
      </w:r>
      <w:r>
        <w:rPr>
          <w:lang w:eastAsia="ja-JP"/>
        </w:rPr>
        <w:t xml:space="preserve"> </w:t>
      </w:r>
      <w:r>
        <w:rPr>
          <w:lang w:eastAsia="ja-JP"/>
        </w:rPr>
        <w:t>か？</w:t>
      </w:r>
      <w:r>
        <w:rPr>
          <w:lang w:eastAsia="ja-JP"/>
        </w:rPr>
        <w:t xml:space="preserve"> </w:t>
      </w:r>
    </w:p>
    <w:p w:rsidR="0055339D" w:rsidRDefault="0055339D">
      <w:pPr>
        <w:pStyle w:val="MQTranscript"/>
        <w:rPr>
          <w:lang w:eastAsia="ja-JP"/>
        </w:rPr>
      </w:pPr>
      <w:r w:rsidRPr="0055339D">
        <w:rPr>
          <w:b/>
          <w:color w:val="FF0000"/>
          <w:lang w:eastAsia="ja-JP"/>
        </w:rPr>
        <w:t>S2</w:t>
      </w:r>
      <w:r w:rsidRPr="0055339D">
        <w:rPr>
          <w:b/>
          <w:color w:val="FF0000"/>
          <w:lang w:eastAsia="ja-JP"/>
        </w:rPr>
        <w:t>:</w:t>
      </w:r>
      <w:r>
        <w:rPr>
          <w:b/>
          <w:color w:val="FF0000"/>
          <w:lang w:eastAsia="ja-JP"/>
        </w:rPr>
        <w:t xml:space="preserve"> </w:t>
      </w:r>
      <w:r w:rsidR="00484202">
        <w:rPr>
          <w:lang w:eastAsia="ja-JP"/>
        </w:rPr>
        <w:t>そ</w:t>
      </w:r>
      <w:r w:rsidR="00484202">
        <w:rPr>
          <w:lang w:eastAsia="ja-JP"/>
        </w:rPr>
        <w:t>うですね。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私、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本当に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家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だ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と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集中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でき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なく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て、</w:t>
      </w:r>
      <w:r w:rsidR="00484202">
        <w:rPr>
          <w:lang w:eastAsia="ja-JP"/>
        </w:rPr>
        <w:t>行き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の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電車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と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帰り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の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電車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で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アプリ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を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使っ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て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勉強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し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て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ます。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これ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で</w:t>
      </w:r>
      <w:r w:rsidR="00115FB5">
        <w:rPr>
          <w:rFonts w:hint="eastAsia"/>
          <w:lang w:eastAsia="ja-JP"/>
        </w:rPr>
        <w:t xml:space="preserve"> </w:t>
      </w:r>
      <w:r w:rsidR="00484202">
        <w:rPr>
          <w:lang w:eastAsia="ja-JP"/>
        </w:rPr>
        <w:t>行き帰り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で</w:t>
      </w:r>
      <w:r w:rsidR="00484202">
        <w:rPr>
          <w:lang w:eastAsia="ja-JP"/>
        </w:rPr>
        <w:t xml:space="preserve"> 1</w:t>
      </w:r>
      <w:r w:rsidR="00484202">
        <w:rPr>
          <w:lang w:eastAsia="ja-JP"/>
        </w:rPr>
        <w:t>時間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くらい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毎日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勉強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し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てる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こと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に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なり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ます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ね。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倉持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さん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は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どう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です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か？</w:t>
      </w:r>
      <w:r w:rsidR="00484202">
        <w:rPr>
          <w:lang w:eastAsia="ja-JP"/>
        </w:rPr>
        <w:t xml:space="preserve"> </w:t>
      </w:r>
    </w:p>
    <w:p w:rsidR="0055339D" w:rsidRDefault="0055339D">
      <w:pPr>
        <w:pStyle w:val="MQTranscript"/>
        <w:rPr>
          <w:lang w:eastAsia="ja-JP"/>
        </w:rPr>
      </w:pPr>
      <w:r w:rsidRPr="0055339D">
        <w:rPr>
          <w:b/>
          <w:color w:val="FF0000"/>
          <w:lang w:eastAsia="ja-JP"/>
        </w:rPr>
        <w:t>S1:</w:t>
      </w:r>
      <w:r>
        <w:rPr>
          <w:b/>
          <w:color w:val="FF0000"/>
          <w:lang w:eastAsia="ja-JP"/>
        </w:rPr>
        <w:t xml:space="preserve"> </w:t>
      </w:r>
      <w:r w:rsidR="00484202">
        <w:rPr>
          <w:lang w:eastAsia="ja-JP"/>
        </w:rPr>
        <w:t>私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は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まず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単語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が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全然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わから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ない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ので、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単語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帳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を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持ち歩い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て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ちょっと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勉強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し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て</w:t>
      </w:r>
      <w:r w:rsidR="00484202">
        <w:rPr>
          <w:lang w:eastAsia="ja-JP"/>
        </w:rPr>
        <w:t xml:space="preserve"> </w:t>
      </w:r>
      <w:r w:rsidR="00484202">
        <w:rPr>
          <w:lang w:eastAsia="ja-JP"/>
        </w:rPr>
        <w:t>ます。</w:t>
      </w:r>
      <w:r w:rsidR="00484202">
        <w:rPr>
          <w:lang w:eastAsia="ja-JP"/>
        </w:rPr>
        <w:t xml:space="preserve"> </w:t>
      </w:r>
    </w:p>
    <w:p w:rsidR="002850F5" w:rsidRDefault="0055339D">
      <w:pPr>
        <w:pStyle w:val="MQTranscript"/>
        <w:rPr>
          <w:lang w:eastAsia="ja-JP"/>
        </w:rPr>
      </w:pPr>
      <w:r w:rsidRPr="0055339D">
        <w:rPr>
          <w:b/>
          <w:color w:val="FF0000"/>
          <w:lang w:eastAsia="ja-JP"/>
        </w:rPr>
        <w:t>S2:</w:t>
      </w:r>
      <w:r>
        <w:rPr>
          <w:b/>
          <w:color w:val="FF0000"/>
          <w:lang w:eastAsia="ja-JP"/>
        </w:rPr>
        <w:t xml:space="preserve"> </w:t>
      </w:r>
      <w:r w:rsidRPr="0055339D">
        <w:rPr>
          <w:rFonts w:hint="eastAsia"/>
          <w:color w:val="FF0000"/>
          <w:lang w:eastAsia="ja-JP"/>
        </w:rPr>
        <w:t>すごい</w:t>
      </w:r>
      <w:r w:rsidR="00115FB5" w:rsidRPr="00115FB5">
        <w:rPr>
          <w:rFonts w:hint="eastAsia"/>
          <w:lang w:eastAsia="ja-JP"/>
        </w:rPr>
        <w:t>倉持</w:t>
      </w:r>
      <w:r w:rsidR="00115FB5" w:rsidRPr="00115FB5">
        <w:rPr>
          <w:rFonts w:hint="eastAsia"/>
          <w:lang w:eastAsia="ja-JP"/>
        </w:rPr>
        <w:t xml:space="preserve"> </w:t>
      </w:r>
      <w:r w:rsidR="00115FB5" w:rsidRPr="00115FB5">
        <w:rPr>
          <w:rFonts w:hint="eastAsia"/>
          <w:lang w:eastAsia="ja-JP"/>
        </w:rPr>
        <w:t>さん。</w:t>
      </w:r>
      <w:r w:rsidR="00115FB5" w:rsidRPr="00115FB5">
        <w:rPr>
          <w:rFonts w:hint="eastAsia"/>
          <w:lang w:eastAsia="ja-JP"/>
        </w:rPr>
        <w:t xml:space="preserve"> </w:t>
      </w:r>
      <w:r w:rsidR="00115FB5" w:rsidRPr="00115FB5">
        <w:rPr>
          <w:rFonts w:hint="eastAsia"/>
          <w:lang w:eastAsia="ja-JP"/>
        </w:rPr>
        <w:t>いっぱい</w:t>
      </w:r>
      <w:r w:rsidR="00115FB5" w:rsidRPr="00115FB5">
        <w:rPr>
          <w:rFonts w:hint="eastAsia"/>
          <w:lang w:eastAsia="ja-JP"/>
        </w:rPr>
        <w:t xml:space="preserve"> </w:t>
      </w:r>
      <w:r w:rsidR="00115FB5" w:rsidRPr="00115FB5">
        <w:rPr>
          <w:rFonts w:hint="eastAsia"/>
          <w:lang w:eastAsia="ja-JP"/>
        </w:rPr>
        <w:t>単語</w:t>
      </w:r>
      <w:r w:rsidR="00115FB5" w:rsidRPr="00115FB5">
        <w:rPr>
          <w:rFonts w:hint="eastAsia"/>
          <w:lang w:eastAsia="ja-JP"/>
        </w:rPr>
        <w:t xml:space="preserve"> </w:t>
      </w:r>
      <w:r w:rsidR="00115FB5" w:rsidRPr="00115FB5">
        <w:rPr>
          <w:rFonts w:hint="eastAsia"/>
          <w:lang w:eastAsia="ja-JP"/>
        </w:rPr>
        <w:t>を</w:t>
      </w:r>
      <w:r w:rsidR="00115FB5" w:rsidRPr="00115FB5">
        <w:rPr>
          <w:rFonts w:hint="eastAsia"/>
          <w:lang w:eastAsia="ja-JP"/>
        </w:rPr>
        <w:t xml:space="preserve"> </w:t>
      </w:r>
      <w:r w:rsidR="00115FB5" w:rsidRPr="00115FB5">
        <w:rPr>
          <w:rFonts w:hint="eastAsia"/>
          <w:lang w:eastAsia="ja-JP"/>
        </w:rPr>
        <w:t>知っ</w:t>
      </w:r>
      <w:r w:rsidR="00115FB5" w:rsidRPr="00115FB5">
        <w:rPr>
          <w:rFonts w:hint="eastAsia"/>
          <w:lang w:eastAsia="ja-JP"/>
        </w:rPr>
        <w:t xml:space="preserve"> </w:t>
      </w:r>
      <w:r w:rsidR="00115FB5" w:rsidRPr="00115FB5">
        <w:rPr>
          <w:rFonts w:hint="eastAsia"/>
          <w:lang w:eastAsia="ja-JP"/>
        </w:rPr>
        <w:t>て</w:t>
      </w:r>
      <w:r w:rsidR="00115FB5" w:rsidRPr="00115FB5">
        <w:rPr>
          <w:rFonts w:hint="eastAsia"/>
          <w:lang w:eastAsia="ja-JP"/>
        </w:rPr>
        <w:t xml:space="preserve"> </w:t>
      </w:r>
      <w:r w:rsidR="00115FB5" w:rsidRPr="00115FB5">
        <w:rPr>
          <w:rFonts w:hint="eastAsia"/>
          <w:lang w:eastAsia="ja-JP"/>
        </w:rPr>
        <w:t>そう</w:t>
      </w:r>
      <w:r w:rsidR="00115FB5" w:rsidRPr="00115FB5">
        <w:rPr>
          <w:rFonts w:hint="eastAsia"/>
          <w:lang w:eastAsia="ja-JP"/>
        </w:rPr>
        <w:t xml:space="preserve"> </w:t>
      </w:r>
      <w:r w:rsidR="00115FB5" w:rsidRPr="00115FB5">
        <w:rPr>
          <w:rFonts w:hint="eastAsia"/>
          <w:lang w:eastAsia="ja-JP"/>
        </w:rPr>
        <w:t>な</w:t>
      </w:r>
      <w:r w:rsidR="00115FB5" w:rsidRPr="00115FB5">
        <w:rPr>
          <w:rFonts w:hint="eastAsia"/>
          <w:lang w:eastAsia="ja-JP"/>
        </w:rPr>
        <w:t xml:space="preserve"> </w:t>
      </w:r>
      <w:r w:rsidR="00115FB5" w:rsidRPr="00115FB5">
        <w:rPr>
          <w:rFonts w:hint="eastAsia"/>
          <w:lang w:eastAsia="ja-JP"/>
        </w:rPr>
        <w:t>のに、</w:t>
      </w:r>
      <w:r w:rsidR="00115FB5" w:rsidRPr="00115FB5">
        <w:rPr>
          <w:rFonts w:hint="eastAsia"/>
          <w:lang w:eastAsia="ja-JP"/>
        </w:rPr>
        <w:t xml:space="preserve"> </w:t>
      </w:r>
      <w:r w:rsidR="00115FB5" w:rsidRPr="00115FB5">
        <w:rPr>
          <w:rFonts w:hint="eastAsia"/>
          <w:lang w:eastAsia="ja-JP"/>
        </w:rPr>
        <w:t>まだ</w:t>
      </w:r>
      <w:r w:rsidR="00115FB5" w:rsidRPr="00115FB5">
        <w:rPr>
          <w:rFonts w:hint="eastAsia"/>
          <w:lang w:eastAsia="ja-JP"/>
        </w:rPr>
        <w:t xml:space="preserve"> </w:t>
      </w:r>
      <w:r w:rsidR="00115FB5" w:rsidRPr="00115FB5">
        <w:rPr>
          <w:rFonts w:hint="eastAsia"/>
          <w:lang w:eastAsia="ja-JP"/>
        </w:rPr>
        <w:t>徹底</w:t>
      </w:r>
      <w:r w:rsidR="00115FB5" w:rsidRPr="00115FB5">
        <w:rPr>
          <w:rFonts w:hint="eastAsia"/>
          <w:lang w:eastAsia="ja-JP"/>
        </w:rPr>
        <w:t xml:space="preserve"> </w:t>
      </w:r>
      <w:r w:rsidR="00115FB5" w:rsidRPr="00115FB5">
        <w:rPr>
          <w:rFonts w:hint="eastAsia"/>
          <w:lang w:eastAsia="ja-JP"/>
        </w:rPr>
        <w:t>し</w:t>
      </w:r>
      <w:r w:rsidR="00115FB5" w:rsidRPr="00115FB5">
        <w:rPr>
          <w:rFonts w:hint="eastAsia"/>
          <w:lang w:eastAsia="ja-JP"/>
        </w:rPr>
        <w:t xml:space="preserve"> </w:t>
      </w:r>
      <w:r w:rsidR="00115FB5" w:rsidRPr="00115FB5">
        <w:rPr>
          <w:rFonts w:hint="eastAsia"/>
          <w:lang w:eastAsia="ja-JP"/>
        </w:rPr>
        <w:t>て</w:t>
      </w:r>
      <w:r w:rsidR="00115FB5" w:rsidRPr="00115FB5">
        <w:rPr>
          <w:rFonts w:hint="eastAsia"/>
          <w:lang w:eastAsia="ja-JP"/>
        </w:rPr>
        <w:t xml:space="preserve"> </w:t>
      </w:r>
      <w:r w:rsidR="00115FB5" w:rsidRPr="00115FB5">
        <w:rPr>
          <w:rFonts w:hint="eastAsia"/>
          <w:lang w:eastAsia="ja-JP"/>
        </w:rPr>
        <w:t>単語</w:t>
      </w:r>
      <w:r w:rsidR="00115FB5" w:rsidRPr="00115FB5">
        <w:rPr>
          <w:rFonts w:hint="eastAsia"/>
          <w:lang w:eastAsia="ja-JP"/>
        </w:rPr>
        <w:t xml:space="preserve"> </w:t>
      </w:r>
      <w:r w:rsidR="00115FB5" w:rsidRPr="00115FB5">
        <w:rPr>
          <w:rFonts w:hint="eastAsia"/>
          <w:lang w:eastAsia="ja-JP"/>
        </w:rPr>
        <w:t>から</w:t>
      </w:r>
      <w:r w:rsidR="00115FB5" w:rsidRPr="00115FB5">
        <w:rPr>
          <w:rFonts w:hint="eastAsia"/>
          <w:lang w:eastAsia="ja-JP"/>
        </w:rPr>
        <w:t xml:space="preserve"> </w:t>
      </w:r>
      <w:r w:rsidR="00115FB5" w:rsidRPr="00115FB5">
        <w:rPr>
          <w:rFonts w:hint="eastAsia"/>
          <w:lang w:eastAsia="ja-JP"/>
        </w:rPr>
        <w:t>やっ</w:t>
      </w:r>
      <w:r w:rsidR="00115FB5" w:rsidRPr="00115FB5">
        <w:rPr>
          <w:rFonts w:hint="eastAsia"/>
          <w:lang w:eastAsia="ja-JP"/>
        </w:rPr>
        <w:t xml:space="preserve"> </w:t>
      </w:r>
      <w:r w:rsidR="00115FB5" w:rsidRPr="00115FB5">
        <w:rPr>
          <w:rFonts w:hint="eastAsia"/>
          <w:lang w:eastAsia="ja-JP"/>
        </w:rPr>
        <w:t>て</w:t>
      </w:r>
      <w:r w:rsidR="00115FB5" w:rsidRPr="00115FB5">
        <w:rPr>
          <w:rFonts w:hint="eastAsia"/>
          <w:lang w:eastAsia="ja-JP"/>
        </w:rPr>
        <w:t xml:space="preserve"> </w:t>
      </w:r>
      <w:r w:rsidR="00115FB5" w:rsidRPr="00115FB5">
        <w:rPr>
          <w:rFonts w:hint="eastAsia"/>
          <w:lang w:eastAsia="ja-JP"/>
        </w:rPr>
        <w:t>らっしゃる</w:t>
      </w:r>
      <w:r w:rsidR="00115FB5" w:rsidRPr="00115FB5">
        <w:rPr>
          <w:rFonts w:hint="eastAsia"/>
          <w:lang w:eastAsia="ja-JP"/>
        </w:rPr>
        <w:t xml:space="preserve"> </w:t>
      </w:r>
      <w:r w:rsidR="00115FB5" w:rsidRPr="00115FB5">
        <w:rPr>
          <w:rFonts w:hint="eastAsia"/>
          <w:lang w:eastAsia="ja-JP"/>
        </w:rPr>
        <w:t>ん</w:t>
      </w:r>
      <w:r w:rsidR="00115FB5" w:rsidRPr="00115FB5">
        <w:rPr>
          <w:rFonts w:hint="eastAsia"/>
          <w:lang w:eastAsia="ja-JP"/>
        </w:rPr>
        <w:t xml:space="preserve"> </w:t>
      </w:r>
      <w:r w:rsidR="00115FB5" w:rsidRPr="00115FB5">
        <w:rPr>
          <w:rFonts w:hint="eastAsia"/>
          <w:lang w:eastAsia="ja-JP"/>
        </w:rPr>
        <w:t>です</w:t>
      </w:r>
      <w:r w:rsidR="00115FB5" w:rsidRPr="00115FB5">
        <w:rPr>
          <w:rFonts w:hint="eastAsia"/>
          <w:lang w:eastAsia="ja-JP"/>
        </w:rPr>
        <w:t xml:space="preserve"> </w:t>
      </w:r>
      <w:r w:rsidR="00115FB5" w:rsidRPr="00115FB5">
        <w:rPr>
          <w:rFonts w:hint="eastAsia"/>
          <w:lang w:eastAsia="ja-JP"/>
        </w:rPr>
        <w:t>ね。</w:t>
      </w:r>
      <w:bookmarkStart w:id="0" w:name="_GoBack"/>
      <w:bookmarkEnd w:id="0"/>
      <w:r w:rsidR="00484202">
        <w:rPr>
          <w:lang w:eastAsia="ja-JP"/>
        </w:rPr>
        <w:t xml:space="preserve"> </w:t>
      </w:r>
      <w:r w:rsidR="00484202">
        <w:rPr>
          <w:lang w:eastAsia="ja-JP"/>
        </w:rPr>
        <w:t>[0:00:33.6]</w:t>
      </w:r>
    </w:p>
    <w:sectPr w:rsidR="002850F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15FB5"/>
    <w:rsid w:val="0015074B"/>
    <w:rsid w:val="002850F5"/>
    <w:rsid w:val="0029639D"/>
    <w:rsid w:val="00326F90"/>
    <w:rsid w:val="00484202"/>
    <w:rsid w:val="0055339D"/>
    <w:rsid w:val="00AA1D8D"/>
    <w:rsid w:val="00B47730"/>
    <w:rsid w:val="00CB0664"/>
    <w:rsid w:val="00FC693F"/>
    <w:rsid w:val="00FE0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F8B604"/>
  <w14:defaultImageDpi w14:val="300"/>
  <w15:docId w15:val="{7294A9CD-9676-4D51-B8D3-38E626F2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ヘッダー (文字)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フッター (文字)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見出し 1 (文字)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見出し 2 (文字)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見出し 3 (文字)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表題 (文字)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題 (文字)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(文字)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(文字)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(文字)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マクロ文字列 (文字)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文 (文字)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見出し 4 (文字)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27">
    <w:name w:val="Intense Quote"/>
    <w:basedOn w:val="a1"/>
    <w:next w:val="a1"/>
    <w:link w:val="2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8">
    <w:name w:val="引用文 2 (文字)"/>
    <w:basedOn w:val="a2"/>
    <w:link w:val="27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29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2a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d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e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2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4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5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6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7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c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d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e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f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f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f1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7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8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9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a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b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c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3d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3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6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1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2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3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4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5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6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7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2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3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64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65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66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67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1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2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83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0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1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13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4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5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6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1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32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33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3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35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36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1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42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43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4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4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46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MQTranscript">
    <w:name w:val="MQ_Transcript"/>
    <w:pPr>
      <w:spacing w:before="240" w:after="240" w:line="36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827105-49DE-4A62-A641-4B856341D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渡部 ひかり</cp:lastModifiedBy>
  <cp:revision>4</cp:revision>
  <dcterms:created xsi:type="dcterms:W3CDTF">2013-12-23T23:15:00Z</dcterms:created>
  <dcterms:modified xsi:type="dcterms:W3CDTF">2023-12-19T05:21:00Z</dcterms:modified>
  <cp:category/>
</cp:coreProperties>
</file>